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МИНИСТЕРСТВО ПРОСВЕЩЕНИЯ РОССИЙСКОЙ ФЕДЕРАЦИИ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Министерство образования и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молодёжной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политики Рязанской области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center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Администрация муниципального образования - городской округ – город Сасово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center"/>
        <w:textAlignment w:val="auto"/>
        <w:rPr>
          <w:rFonts w:hint="default" w:ascii="Times New Roman" w:hAnsi="Times New Roman" w:cs="Times New Roman"/>
          <w:lang w:val="ru-RU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МБОУ СОШ N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2</w:t>
      </w:r>
    </w:p>
    <w:p>
      <w:pPr>
        <w:pStyle w:val="5"/>
        <w:ind w:left="0"/>
        <w:rPr>
          <w:sz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72"/>
        <w:gridCol w:w="3672"/>
        <w:gridCol w:w="3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2" w:type="dxa"/>
          </w:tcPr>
          <w:p>
            <w:pPr>
              <w:widowControl w:val="0"/>
              <w:spacing w:before="95" w:line="217" w:lineRule="exact"/>
              <w:ind w:left="178" w:right="0" w:firstLine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РАССМОТРЕНО</w:t>
            </w:r>
          </w:p>
          <w:p>
            <w:pPr>
              <w:widowControl w:val="0"/>
              <w:spacing w:before="95" w:line="217" w:lineRule="exact"/>
              <w:ind w:left="178" w:right="0" w:firstLine="0"/>
              <w:jc w:val="left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На заседании городского 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методическ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ого</w:t>
            </w:r>
            <w:r>
              <w:rPr>
                <w:rFonts w:hint="default" w:ascii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объединени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я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учителей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математики</w:t>
            </w:r>
          </w:p>
          <w:p>
            <w:pPr>
              <w:widowControl w:val="0"/>
              <w:tabs>
                <w:tab w:val="left" w:pos="1606"/>
              </w:tabs>
              <w:spacing w:before="178"/>
              <w:ind w:left="178" w:right="0" w:firstLine="0"/>
              <w:jc w:val="left"/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cs="Times New Roman"/>
                <w:w w:val="102"/>
                <w:sz w:val="20"/>
                <w:szCs w:val="20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  <w:u w:val="single"/>
              </w:rPr>
              <w:tab/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Воронина С.А.</w:t>
            </w:r>
          </w:p>
          <w:p>
            <w:pPr>
              <w:widowControl w:val="0"/>
              <w:spacing w:before="178"/>
              <w:ind w:left="178" w:right="0" w:firstLine="0"/>
              <w:jc w:val="both"/>
              <w:rPr>
                <w:rFonts w:hint="default" w:ascii="Times New Roman" w:hAnsi="Times New Roman" w:cs="Times New Roman"/>
                <w:sz w:val="20"/>
                <w:szCs w:val="20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Протокол</w:t>
            </w:r>
            <w:r>
              <w:rPr>
                <w:rFonts w:hint="default"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      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от</w:t>
            </w:r>
            <w:r>
              <w:rPr>
                <w:rFonts w:hint="default"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26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hint="default"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8.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2022</w:t>
            </w:r>
            <w:r>
              <w:rPr>
                <w:rFonts w:hint="default"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</w:p>
        </w:tc>
        <w:tc>
          <w:tcPr>
            <w:tcW w:w="3672" w:type="dxa"/>
          </w:tcPr>
          <w:p>
            <w:pPr>
              <w:widowControl w:val="0"/>
              <w:spacing w:before="95" w:line="217" w:lineRule="exact"/>
              <w:ind w:left="178" w:right="0" w:firstLine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br w:type="column"/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СОГЛАСОВАНО</w:t>
            </w:r>
          </w:p>
          <w:p>
            <w:pPr>
              <w:widowControl w:val="0"/>
              <w:spacing w:before="0" w:line="217" w:lineRule="exact"/>
              <w:ind w:left="178" w:right="0" w:firstLine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Заместител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ь </w:t>
            </w:r>
            <w:r>
              <w:rPr>
                <w:rFonts w:hint="default"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директора</w:t>
            </w:r>
            <w:r>
              <w:rPr>
                <w:rFonts w:hint="default"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hint="default"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В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Р</w:t>
            </w:r>
          </w:p>
          <w:p>
            <w:pPr>
              <w:widowControl w:val="0"/>
              <w:spacing w:after="0"/>
              <w:jc w:val="both"/>
              <w:rPr>
                <w:rFonts w:hint="default" w:ascii="Times New Roman" w:hAnsi="Times New Roman" w:cs="Times New Roman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vertAlign w:val="baseline"/>
                <w:lang w:val="ru-RU"/>
              </w:rPr>
              <w:t>________________________</w:t>
            </w:r>
          </w:p>
          <w:p>
            <w:pPr>
              <w:widowControl w:val="0"/>
              <w:spacing w:after="0"/>
              <w:jc w:val="both"/>
              <w:rPr>
                <w:rFonts w:hint="default" w:ascii="Times New Roman" w:hAnsi="Times New Roman" w:cs="Times New Roman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vertAlign w:val="baseline"/>
                <w:lang w:val="ru-RU"/>
              </w:rPr>
              <w:t>Протокол №         от «       »  08.2022</w:t>
            </w:r>
          </w:p>
        </w:tc>
        <w:tc>
          <w:tcPr>
            <w:tcW w:w="3672" w:type="dxa"/>
          </w:tcPr>
          <w:p>
            <w:pPr>
              <w:widowControl w:val="0"/>
              <w:spacing w:before="95" w:line="217" w:lineRule="exact"/>
              <w:ind w:left="178" w:right="0" w:firstLine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br w:type="column"/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УТВЕРЖДЕНО</w:t>
            </w:r>
          </w:p>
          <w:p>
            <w:pPr>
              <w:widowControl w:val="0"/>
              <w:spacing w:after="0"/>
              <w:jc w:val="both"/>
              <w:rPr>
                <w:rFonts w:hint="default" w:ascii="Times New Roman" w:hAnsi="Times New Roman" w:cs="Times New Roman"/>
                <w:sz w:val="20"/>
                <w:szCs w:val="20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vertAlign w:val="baseline"/>
                <w:lang w:val="ru-RU"/>
              </w:rPr>
              <w:t>Директор __________________Абрамова В.В</w:t>
            </w:r>
          </w:p>
          <w:p>
            <w:pPr>
              <w:widowControl w:val="0"/>
              <w:spacing w:after="0"/>
              <w:jc w:val="both"/>
              <w:rPr>
                <w:rFonts w:hint="default" w:ascii="Times New Roman" w:hAnsi="Times New Roman" w:cs="Times New Roman"/>
                <w:sz w:val="20"/>
                <w:szCs w:val="20"/>
                <w:vertAlign w:val="baseline"/>
                <w:lang w:val="ru-RU"/>
              </w:rPr>
            </w:pPr>
          </w:p>
          <w:p>
            <w:pPr>
              <w:widowControl w:val="0"/>
              <w:spacing w:before="178"/>
              <w:ind w:left="178" w:right="0" w:firstLine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Приказ</w:t>
            </w:r>
            <w:r>
              <w:rPr>
                <w:rFonts w:hint="default"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       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от</w:t>
            </w:r>
            <w:r>
              <w:rPr>
                <w:rFonts w:hint="default"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hint="default"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ru-RU"/>
              </w:rPr>
              <w:t>8.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2022</w:t>
            </w:r>
            <w:r>
              <w:rPr>
                <w:rFonts w:hint="default"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г.</w:t>
            </w:r>
          </w:p>
          <w:p>
            <w:pPr>
              <w:widowControl w:val="0"/>
              <w:spacing w:after="0"/>
              <w:jc w:val="both"/>
              <w:rPr>
                <w:rFonts w:hint="default" w:ascii="Times New Roman" w:hAnsi="Times New Roman" w:cs="Times New Roman"/>
                <w:sz w:val="20"/>
                <w:szCs w:val="20"/>
                <w:vertAlign w:val="baseline"/>
                <w:lang w:val="ru-RU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93" w:lineRule="auto"/>
        <w:ind w:left="0" w:right="0"/>
        <w:jc w:val="center"/>
        <w:textAlignment w:val="auto"/>
        <w:rPr>
          <w:b/>
          <w:bCs/>
          <w:spacing w:val="-58"/>
          <w:sz w:val="36"/>
          <w:szCs w:val="36"/>
          <w:lang w:val="ru-RU"/>
        </w:rPr>
      </w:pPr>
    </w:p>
    <w:p>
      <w:pPr>
        <w:bidi w:val="0"/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ru-RU"/>
        </w:rPr>
      </w:pPr>
    </w:p>
    <w:p>
      <w:pPr>
        <w:bidi w:val="0"/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ru-RU"/>
        </w:rPr>
      </w:pPr>
    </w:p>
    <w:p>
      <w:pPr>
        <w:bidi w:val="0"/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ru-RU"/>
        </w:rPr>
      </w:pPr>
    </w:p>
    <w:p>
      <w:pPr>
        <w:bidi w:val="0"/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ru-RU"/>
        </w:rPr>
      </w:pPr>
    </w:p>
    <w:p>
      <w:pPr>
        <w:bidi w:val="0"/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ru-RU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lang w:val="ru-RU"/>
        </w:rPr>
        <w:t>Рабочая   программа</w:t>
      </w:r>
    </w:p>
    <w:p>
      <w:pPr>
        <w:bidi w:val="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ID 4493674)</w:t>
      </w:r>
    </w:p>
    <w:p>
      <w:pPr>
        <w:bidi w:val="0"/>
        <w:jc w:val="center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учебного предмета</w:t>
      </w:r>
    </w:p>
    <w:p>
      <w:pPr>
        <w:bidi w:val="0"/>
        <w:jc w:val="center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«Математика»</w:t>
      </w:r>
    </w:p>
    <w:p>
      <w:pPr>
        <w:bidi w:val="0"/>
        <w:jc w:val="center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для 5 класса основного общего образования на</w:t>
      </w:r>
    </w:p>
    <w:p>
      <w:pPr>
        <w:bidi w:val="0"/>
        <w:jc w:val="center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2022-2023 учебный год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sz w:val="26"/>
        </w:rPr>
      </w:pPr>
    </w:p>
    <w:p>
      <w:pPr>
        <w:pStyle w:val="5"/>
        <w:ind w:left="0"/>
        <w:rPr>
          <w:sz w:val="26"/>
        </w:rPr>
      </w:pPr>
    </w:p>
    <w:p>
      <w:pPr>
        <w:pStyle w:val="5"/>
        <w:ind w:left="0"/>
        <w:rPr>
          <w:sz w:val="26"/>
        </w:rPr>
      </w:pPr>
    </w:p>
    <w:p>
      <w:pPr>
        <w:pStyle w:val="5"/>
        <w:ind w:left="0"/>
        <w:rPr>
          <w:sz w:val="26"/>
        </w:rPr>
      </w:pPr>
    </w:p>
    <w:p>
      <w:pPr>
        <w:pStyle w:val="5"/>
        <w:ind w:left="0"/>
        <w:rPr>
          <w:sz w:val="26"/>
        </w:rPr>
      </w:pPr>
    </w:p>
    <w:p>
      <w:pPr>
        <w:pStyle w:val="5"/>
        <w:ind w:left="0"/>
        <w:rPr>
          <w:sz w:val="26"/>
        </w:rPr>
      </w:pPr>
    </w:p>
    <w:p>
      <w:pPr>
        <w:pStyle w:val="5"/>
        <w:spacing w:before="3"/>
        <w:ind w:left="0"/>
        <w:rPr>
          <w:sz w:val="21"/>
        </w:rPr>
      </w:pPr>
    </w:p>
    <w:p>
      <w:pPr>
        <w:pStyle w:val="5"/>
        <w:wordWrap w:val="0"/>
        <w:spacing w:before="1"/>
        <w:ind w:left="0" w:right="355"/>
        <w:jc w:val="right"/>
        <w:rPr>
          <w:rFonts w:hint="default"/>
          <w:lang w:val="ru-RU"/>
        </w:rPr>
      </w:pPr>
      <w:r>
        <w:t>Составитель:</w:t>
      </w:r>
      <w:r>
        <w:rPr>
          <w:rFonts w:hint="default"/>
          <w:lang w:val="ru-RU"/>
        </w:rPr>
        <w:t xml:space="preserve"> Зелепухина Светлана Георгиевна</w:t>
      </w:r>
    </w:p>
    <w:p>
      <w:pPr>
        <w:pStyle w:val="5"/>
        <w:spacing w:before="60"/>
        <w:ind w:left="0" w:right="357"/>
        <w:jc w:val="right"/>
      </w:pPr>
      <w:r>
        <w:t>учитель</w:t>
      </w:r>
      <w:r>
        <w:rPr>
          <w:spacing w:val="-11"/>
        </w:rPr>
        <w:t xml:space="preserve"> </w:t>
      </w:r>
      <w:r>
        <w:t>математики</w:t>
      </w:r>
    </w:p>
    <w:p>
      <w:pPr>
        <w:spacing w:after="0"/>
        <w:jc w:val="center"/>
      </w:pPr>
    </w:p>
    <w:p>
      <w:pPr>
        <w:spacing w:after="0"/>
        <w:jc w:val="center"/>
      </w:pPr>
    </w:p>
    <w:p>
      <w:pPr>
        <w:spacing w:after="0"/>
        <w:jc w:val="center"/>
      </w:pPr>
    </w:p>
    <w:p>
      <w:pPr>
        <w:spacing w:after="0"/>
        <w:jc w:val="center"/>
      </w:pPr>
    </w:p>
    <w:p>
      <w:pPr>
        <w:spacing w:after="0"/>
        <w:jc w:val="center"/>
      </w:pPr>
    </w:p>
    <w:p>
      <w:pPr>
        <w:spacing w:after="0"/>
        <w:jc w:val="center"/>
      </w:pPr>
    </w:p>
    <w:p>
      <w:pPr>
        <w:spacing w:after="0"/>
        <w:jc w:val="center"/>
      </w:pPr>
    </w:p>
    <w:p>
      <w:pPr>
        <w:spacing w:after="0"/>
        <w:jc w:val="center"/>
        <w:rPr>
          <w:lang w:val="ru-RU"/>
        </w:rPr>
      </w:pPr>
    </w:p>
    <w:p>
      <w:pPr>
        <w:spacing w:after="0"/>
        <w:jc w:val="center"/>
        <w:rPr>
          <w:lang w:val="ru-RU"/>
        </w:rPr>
      </w:pPr>
    </w:p>
    <w:p>
      <w:pPr>
        <w:spacing w:after="0"/>
        <w:jc w:val="center"/>
        <w:rPr>
          <w:lang w:val="ru-RU"/>
        </w:rPr>
      </w:pPr>
    </w:p>
    <w:p>
      <w:pPr>
        <w:spacing w:after="0"/>
        <w:jc w:val="center"/>
        <w:rPr>
          <w:lang w:val="ru-RU"/>
        </w:rPr>
      </w:pPr>
    </w:p>
    <w:p>
      <w:pPr>
        <w:spacing w:after="0"/>
        <w:jc w:val="center"/>
        <w:rPr>
          <w:lang w:val="ru-RU"/>
        </w:rPr>
      </w:pPr>
    </w:p>
    <w:p>
      <w:pPr>
        <w:spacing w:after="0"/>
        <w:jc w:val="center"/>
        <w:rPr>
          <w:lang w:val="ru-RU"/>
        </w:rPr>
      </w:pPr>
    </w:p>
    <w:p>
      <w:pPr>
        <w:spacing w:after="0"/>
        <w:jc w:val="center"/>
        <w:rPr>
          <w:lang w:val="ru-RU"/>
        </w:rPr>
      </w:pPr>
    </w:p>
    <w:p>
      <w:pPr>
        <w:spacing w:after="0"/>
        <w:jc w:val="center"/>
        <w:rPr>
          <w:lang w:val="ru-RU"/>
        </w:rPr>
      </w:pPr>
    </w:p>
    <w:p>
      <w:pPr>
        <w:spacing w:after="0"/>
        <w:jc w:val="center"/>
        <w:rPr>
          <w:lang w:val="ru-RU"/>
        </w:rPr>
      </w:pPr>
    </w:p>
    <w:p>
      <w:pPr>
        <w:spacing w:after="0"/>
        <w:jc w:val="center"/>
        <w:rPr>
          <w:lang w:val="ru-RU"/>
        </w:rPr>
      </w:pPr>
    </w:p>
    <w:p>
      <w:pPr>
        <w:spacing w:after="0"/>
        <w:jc w:val="center"/>
        <w:rPr>
          <w:rFonts w:hint="default"/>
          <w:lang w:val="ru-RU"/>
        </w:rPr>
        <w:sectPr>
          <w:pgSz w:w="11900" w:h="16840"/>
          <w:pgMar w:top="880" w:right="540" w:bottom="280" w:left="560" w:header="720" w:footer="720" w:gutter="0"/>
          <w:cols w:space="720" w:num="1"/>
        </w:sectPr>
      </w:pPr>
      <w:r>
        <w:rPr>
          <w:lang w:val="ru-RU"/>
        </w:rPr>
        <w:t>Сасово</w:t>
      </w:r>
      <w:r>
        <w:rPr>
          <w:rFonts w:hint="default"/>
          <w:lang w:val="ru-RU"/>
        </w:rPr>
        <w:t xml:space="preserve"> 2022 г.</w:t>
      </w:r>
    </w:p>
    <w:p>
      <w:pPr>
        <w:spacing w:before="66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ПОЯСНИТЕЛЬНАЯ</w:t>
      </w:r>
      <w:r>
        <w:rPr>
          <w:rFonts w:ascii="Times New Roman" w:hAnsi="Times New Roman" w:eastAsia="Times New Roman" w:cs="Times New Roman"/>
          <w:b/>
          <w:color w:val="auto"/>
          <w:spacing w:val="-9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ЗАПИСКА</w:t>
      </w:r>
    </w:p>
    <w:p>
      <w:pPr>
        <w:spacing w:before="179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ОБЩАЯ</w:t>
      </w:r>
      <w:r>
        <w:rPr>
          <w:rFonts w:ascii="Times New Roman" w:hAnsi="Times New Roman" w:eastAsia="Times New Roman" w:cs="Times New Roman"/>
          <w:b/>
          <w:color w:val="auto"/>
          <w:spacing w:val="-9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ХАРАКТЕРИСТИКА</w:t>
      </w:r>
      <w:r>
        <w:rPr>
          <w:rFonts w:ascii="Times New Roman" w:hAnsi="Times New Roman" w:eastAsia="Times New Roman" w:cs="Times New Roman"/>
          <w:b/>
          <w:color w:val="auto"/>
          <w:spacing w:val="-9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УЧЕБНОГО</w:t>
      </w:r>
      <w:r>
        <w:rPr>
          <w:rFonts w:ascii="Times New Roman" w:hAnsi="Times New Roman" w:eastAsia="Times New Roman" w:cs="Times New Roman"/>
          <w:b/>
          <w:color w:val="auto"/>
          <w:spacing w:val="-9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ПРЕДМЕТА</w:t>
      </w:r>
      <w:r>
        <w:rPr>
          <w:rFonts w:ascii="Times New Roman" w:hAnsi="Times New Roman" w:eastAsia="Times New Roman" w:cs="Times New Roman"/>
          <w:b/>
          <w:color w:val="auto"/>
          <w:spacing w:val="-9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"МАТЕМАТИКА"</w:t>
      </w:r>
    </w:p>
    <w:p>
      <w:pPr>
        <w:spacing w:before="156" w:after="0" w:line="292" w:lineRule="auto"/>
        <w:ind w:left="106" w:right="183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Рабочая программа по математике для обучающихся 5 классов разработана на основе Федерального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государственного образовательного стандарта основного общего образования с учётом и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современных мировых требований, предъявляемых к математическому образованию, и традиций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российского образования, которые обеспечивают овладение ключевыми компетенциями,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составляющими основу для непрерывного образования и саморазвития, а также целостность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общекультурного, личностного и познавательного развития обучающихся. В рабочей программе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учтены идеи и положения Концепции развития математического образования в Российской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Федерации. В эпоху цифровой трансформации всех сфер человеческой деятельности невозможно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стать образованным современным человеком без базовой математической подготовки. Уже в школе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математика служит опорным предметом для изучения смежных дисциплин, а после школы реальной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необходимостью становится непрерывное образование, что требует полноценной базовой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общеобразовательной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подготовки, в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том числе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 математической.</w:t>
      </w:r>
    </w:p>
    <w:p>
      <w:pPr>
        <w:spacing w:before="0" w:after="0" w:line="292" w:lineRule="auto"/>
        <w:ind w:left="106" w:right="309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Это обусловлено тем, что в наши дни растёт число профессий, связанных с непосредственным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применением математики: и в сфере экономики, и в бизнесе, и в технологических областях, и даже в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гуманитарных сферах. Таким образом, круг школьников, для которых математика может стать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значимым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предметом, расширяется.</w:t>
      </w:r>
    </w:p>
    <w:p>
      <w:pPr>
        <w:spacing w:before="0" w:after="0" w:line="292" w:lineRule="auto"/>
        <w:ind w:left="106" w:right="132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Практическая полезность математики обусловлена тем, что её предметом являются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фундаментальные структуры нашего мира: пространственные формы и количественные отношения от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простейших, усваиваемых в непосредственном опыте, до достаточно сложных, необходимых для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развития научных и прикладных идей. Без конкретных математических знаний затруднено понимание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принципов устройства и использования современной техники, восприятие и интерпретация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разнообразной социальной, экономической, политической информации, малоэффективна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повседневная практическая деятельность. Каждому человеку в своей жизни приходится выполнять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расчёты и составлять алгоритмы, находить и применять формулы, владеть практическими приёмами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геометрических измерений и построений, читать информацию, представленную в виде таблиц,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диаграмм и графиков, жить в условиях неопределённости и понимать вероятностный характер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случайных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событий.</w:t>
      </w:r>
    </w:p>
    <w:p>
      <w:pPr>
        <w:spacing w:before="0" w:after="0" w:line="292" w:lineRule="auto"/>
        <w:ind w:left="106" w:right="160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Одновременно с расширением сфер применения математики в современном обществе всё более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важным становится математический стиль мышления, проявляющийся в определённых умственных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навыках. В процессе изучения математики в арсенал приёмов и методов мышления человека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естественным образом включаются индукция и дедукция, обобщение и конкретизация, анализ и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синтез, классификация и систематизация, абстрагирование и аналогия. Объекты математических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умозаключений, правила их конструирования раскрывают механизм логических построений,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способствуют выработке умения формулировать, обосновывать и доказывать суждения, тем самым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развивают логическое мышление. Ведущая роль принадлежит математике и в формировании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алгоритмической компоненты мышления и воспитании умений действовать по заданным алгоритмам,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совершенствовать известные и конструировать новые. В процессе решения задач — основой учебной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деятельности на уроках математики — развиваются также творческая и прикладная стороны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мышления.</w:t>
      </w:r>
    </w:p>
    <w:p>
      <w:pPr>
        <w:spacing w:before="0" w:after="0" w:line="292" w:lineRule="auto"/>
        <w:ind w:left="106" w:right="0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Обучение математике даёт возможность развивать у обучающихся точную, рациональную и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информативную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речь,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умение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отбирать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наиболее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подходящие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языковые,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символические,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графические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средства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для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выражения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суждений и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наглядного их представления.</w:t>
      </w:r>
    </w:p>
    <w:p>
      <w:pPr>
        <w:spacing w:before="0" w:after="0" w:line="274" w:lineRule="auto"/>
        <w:ind w:left="286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Необходимым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компонентом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общей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культуры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современном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толковании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является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общее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знакомство</w:t>
      </w:r>
    </w:p>
    <w:p>
      <w:pPr>
        <w:spacing w:before="0" w:after="0" w:line="274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2"/>
          <w:shd w:val="clear" w:fill="auto"/>
        </w:rPr>
      </w:pPr>
    </w:p>
    <w:p>
      <w:pPr>
        <w:spacing w:before="62" w:after="0" w:line="292" w:lineRule="auto"/>
        <w:ind w:left="106" w:right="179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 методами познания действительности, представление о предмете и методах математики, их отличий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от методов других естественных и гуманитарных наук, об особенностях применения математики для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решения научных и прикладных задач. Таким образом, математическое образование вносит свой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вклад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формирование общей культуры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человека.</w:t>
      </w:r>
    </w:p>
    <w:p>
      <w:pPr>
        <w:spacing w:before="0" w:after="0" w:line="292" w:lineRule="auto"/>
        <w:ind w:left="106" w:right="628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Изучение математики также способствует эстетическому воспитанию человека, пониманию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красоты и изящества математических рассуждений, восприятию геометрических форм, усвоению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идеи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симметрии.</w:t>
      </w:r>
    </w:p>
    <w:p>
      <w:pPr>
        <w:spacing w:before="188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ЦЕЛИ</w:t>
      </w:r>
      <w:r>
        <w:rPr>
          <w:rFonts w:ascii="Times New Roman" w:hAnsi="Times New Roman" w:eastAsia="Times New Roman" w:cs="Times New Roman"/>
          <w:b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ИЗУЧЕНИЯ</w:t>
      </w:r>
      <w:r>
        <w:rPr>
          <w:rFonts w:ascii="Times New Roman" w:hAnsi="Times New Roman" w:eastAsia="Times New Roman" w:cs="Times New Roman"/>
          <w:b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УЧЕБНОГО</w:t>
      </w:r>
      <w:r>
        <w:rPr>
          <w:rFonts w:ascii="Times New Roman" w:hAnsi="Times New Roman" w:eastAsia="Times New Roman" w:cs="Times New Roman"/>
          <w:b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КУРСА</w:t>
      </w:r>
    </w:p>
    <w:p>
      <w:pPr>
        <w:spacing w:before="156" w:after="0" w:line="240" w:lineRule="auto"/>
        <w:ind w:left="286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Приоритетными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целями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обучения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математике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5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классе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являются:</w:t>
      </w:r>
    </w:p>
    <w:p>
      <w:pPr>
        <w:numPr>
          <w:ilvl w:val="0"/>
          <w:numId w:val="1"/>
        </w:numPr>
        <w:tabs>
          <w:tab w:val="left" w:pos="887"/>
        </w:tabs>
        <w:spacing w:before="168" w:after="0" w:line="292" w:lineRule="auto"/>
        <w:ind w:left="526" w:right="317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продолжение формирования основных математических понятий (число, величина,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геометрическая фигура), обеспечивающих преемственность и перспективность математического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образования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обучающихся;</w:t>
      </w:r>
    </w:p>
    <w:p>
      <w:pPr>
        <w:numPr>
          <w:ilvl w:val="0"/>
          <w:numId w:val="1"/>
        </w:numPr>
        <w:tabs>
          <w:tab w:val="left" w:pos="887"/>
        </w:tabs>
        <w:spacing w:before="118" w:after="0" w:line="292" w:lineRule="auto"/>
        <w:ind w:left="526" w:right="97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развитие</w:t>
      </w:r>
      <w:r>
        <w:rPr>
          <w:rFonts w:ascii="Times New Roman" w:hAnsi="Times New Roman" w:eastAsia="Times New Roman" w:cs="Times New Roman"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интеллектуальных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творческих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способностей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обучающихся,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познавательной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активности,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исследовательских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умений,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интереса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изучению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математики;</w:t>
      </w:r>
    </w:p>
    <w:p>
      <w:pPr>
        <w:numPr>
          <w:ilvl w:val="0"/>
          <w:numId w:val="1"/>
        </w:numPr>
        <w:tabs>
          <w:tab w:val="left" w:pos="887"/>
        </w:tabs>
        <w:spacing w:before="119" w:after="0" w:line="292" w:lineRule="auto"/>
        <w:ind w:left="526" w:right="231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подведение обучающихся на доступном для них уровне к осознанию взаимосвязи математики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окружающего мира;</w:t>
      </w:r>
    </w:p>
    <w:p>
      <w:pPr>
        <w:numPr>
          <w:ilvl w:val="0"/>
          <w:numId w:val="1"/>
        </w:numPr>
        <w:tabs>
          <w:tab w:val="left" w:pos="887"/>
        </w:tabs>
        <w:spacing w:before="119" w:after="0" w:line="292" w:lineRule="auto"/>
        <w:ind w:left="526" w:right="591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формирование функциональной математической грамотности: умения распознавать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математические объекты в реальных жизненных ситуациях, применять освоенные умения для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решения практико-ориентированных задач, интерпретировать полученные результаты и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оценивать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их на соответствие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практической ситуации.</w:t>
      </w:r>
    </w:p>
    <w:p>
      <w:pPr>
        <w:spacing w:before="105" w:after="0" w:line="292" w:lineRule="auto"/>
        <w:ind w:left="106" w:right="574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Основные линии содержания курса математики в 5 классе — арифметическая и геометрическая,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которые развиваются параллельно, каждая в соответствии с собственной логикой, однако, не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независимо одна от другой, а в тесном контакте и взаимодействии. Также в курсе происходит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знакомство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 элементами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алгебры и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описательной статистики.</w:t>
      </w:r>
    </w:p>
    <w:p>
      <w:pPr>
        <w:spacing w:before="0" w:after="0" w:line="292" w:lineRule="auto"/>
        <w:ind w:left="106" w:right="292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Изучение арифметического материала начинается со систематизации и развития знаний о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натуральных числах, полученных в начальной школе. При этом совершенствование вычислительной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техники и формирование новых теоретических знаний сочетается с развитием вычислительной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культуры, в частности с обучением простейшим приёмам прикидки и оценки результатов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вычислений.</w:t>
      </w:r>
    </w:p>
    <w:p>
      <w:pPr>
        <w:spacing w:before="0" w:after="0" w:line="292" w:lineRule="auto"/>
        <w:ind w:left="106" w:right="153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Другой крупный блок в содержании арифметической линии — это дроби. Начало изучения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обыкновенных и десятичных дробей отнесено к 5 классу. Это первый этап в освоении дробей, когда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происходит</w:t>
      </w:r>
      <w:r>
        <w:rPr>
          <w:rFonts w:ascii="Times New Roman" w:hAnsi="Times New Roman" w:eastAsia="Times New Roman" w:cs="Times New Roman"/>
          <w:color w:val="auto"/>
          <w:spacing w:val="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знакомство</w:t>
      </w:r>
      <w:r>
        <w:rPr>
          <w:rFonts w:ascii="Times New Roman" w:hAnsi="Times New Roman" w:eastAsia="Times New Roman" w:cs="Times New Roman"/>
          <w:color w:val="auto"/>
          <w:spacing w:val="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</w:t>
      </w:r>
      <w:r>
        <w:rPr>
          <w:rFonts w:ascii="Times New Roman" w:hAnsi="Times New Roman" w:eastAsia="Times New Roman" w:cs="Times New Roman"/>
          <w:color w:val="auto"/>
          <w:spacing w:val="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основными</w:t>
      </w:r>
      <w:r>
        <w:rPr>
          <w:rFonts w:ascii="Times New Roman" w:hAnsi="Times New Roman" w:eastAsia="Times New Roman" w:cs="Times New Roman"/>
          <w:color w:val="auto"/>
          <w:spacing w:val="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идеями,</w:t>
      </w:r>
      <w:r>
        <w:rPr>
          <w:rFonts w:ascii="Times New Roman" w:hAnsi="Times New Roman" w:eastAsia="Times New Roman" w:cs="Times New Roman"/>
          <w:color w:val="auto"/>
          <w:spacing w:val="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понятиями</w:t>
      </w:r>
      <w:r>
        <w:rPr>
          <w:rFonts w:ascii="Times New Roman" w:hAnsi="Times New Roman" w:eastAsia="Times New Roman" w:cs="Times New Roman"/>
          <w:color w:val="auto"/>
          <w:spacing w:val="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темы.</w:t>
      </w:r>
      <w:r>
        <w:rPr>
          <w:rFonts w:ascii="Times New Roman" w:hAnsi="Times New Roman" w:eastAsia="Times New Roman" w:cs="Times New Roman"/>
          <w:color w:val="auto"/>
          <w:spacing w:val="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При</w:t>
      </w:r>
      <w:r>
        <w:rPr>
          <w:rFonts w:ascii="Times New Roman" w:hAnsi="Times New Roman" w:eastAsia="Times New Roman" w:cs="Times New Roman"/>
          <w:color w:val="auto"/>
          <w:spacing w:val="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этом</w:t>
      </w:r>
      <w:r>
        <w:rPr>
          <w:rFonts w:ascii="Times New Roman" w:hAnsi="Times New Roman" w:eastAsia="Times New Roman" w:cs="Times New Roman"/>
          <w:color w:val="auto"/>
          <w:spacing w:val="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рассмотрение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обыкновенных дробей в полном объёме предшествует изучению десятичных дробей, что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целесообразно с точки зрения логики изложения числовой линии, когда правила действий с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десятичными дробями можно обосновать уже известными алгоритмами выполнения действий с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обыкновенными дробями. Знакомство с десятичными дробями расширит возможности для понимания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обучающимися прикладного применения новой записи при изучении других предметов и при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практическом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использовании.</w:t>
      </w:r>
    </w:p>
    <w:p>
      <w:pPr>
        <w:spacing w:before="0" w:after="0" w:line="292" w:lineRule="auto"/>
        <w:ind w:left="106" w:right="125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При обучении решению текстовых задач в 5 классе используются арифметические приёмы решения.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Текстовые задачи, решаемые при отработке вычислительных навыков в 5 классе, рассматриваются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задачи следующих видов: задачи на движение, на части, на покупки, на работу и производительность,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 проценты, на отношения и пропорции. Кроме того, обучающиеся знакомятся с приёмами решения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задач перебором возможных вариантов, учатся работать с информацией, представленной в форме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таблиц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или диаграмм.</w:t>
      </w:r>
    </w:p>
    <w:p>
      <w:pPr>
        <w:spacing w:before="0" w:after="0" w:line="292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2"/>
          <w:shd w:val="clear" w:fill="auto"/>
        </w:rPr>
      </w:pPr>
    </w:p>
    <w:p>
      <w:pPr>
        <w:spacing w:before="66" w:after="0" w:line="292" w:lineRule="auto"/>
        <w:ind w:left="106" w:right="269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 Примерной рабочей программе предусмотрено формирование пропедевтических алгебраических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представлений. Буква как символ некоторого числа в зависимости от математического контекста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вводится постепенно. Буквенная символика широко используется прежде всего для записи общих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утверждений и предложений, формул, в частности для вычисления геометрических величин, в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качестве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«заместителя» числа.</w:t>
      </w:r>
    </w:p>
    <w:p>
      <w:pPr>
        <w:spacing w:before="0" w:after="0" w:line="292" w:lineRule="auto"/>
        <w:ind w:left="106" w:right="274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 курсе «Математики» 5 класса представлена наглядная геометрия, направленная на развитие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образного мышления, пространственного воображения, изобразительных умений. Это важный этап в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изучении геометрии, который осуществляется на наглядно-практическом уровне, опирается на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наглядно-образное мышление обучающихся. Большая роль отводится практической деятельности,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опыту, эксперименту, моделированию. Обучающиеся знакомятся с геометрическими фигурами на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плоскости и в пространстве, с их простейшими конфигурациями, учатся изображать их на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нелинованной и клетчатой бумаге, рассматривают их простейшие свойства. В процессе изучения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наглядной геометрии знания, полученные обучающимися в начальной школе, систематизируются и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расширяются.</w:t>
      </w:r>
    </w:p>
    <w:p>
      <w:pPr>
        <w:spacing w:before="183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МЕСТО</w:t>
      </w:r>
      <w:r>
        <w:rPr>
          <w:rFonts w:ascii="Times New Roman" w:hAnsi="Times New Roman" w:eastAsia="Times New Roman" w:cs="Times New Roman"/>
          <w:b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УЧЕБНОГО</w:t>
      </w:r>
      <w:r>
        <w:rPr>
          <w:rFonts w:ascii="Times New Roman" w:hAnsi="Times New Roman" w:eastAsia="Times New Roman" w:cs="Times New Roman"/>
          <w:b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КУРСА</w:t>
      </w:r>
      <w:r>
        <w:rPr>
          <w:rFonts w:ascii="Times New Roman" w:hAnsi="Times New Roman" w:eastAsia="Times New Roman" w:cs="Times New Roman"/>
          <w:b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В</w:t>
      </w:r>
      <w:r>
        <w:rPr>
          <w:rFonts w:ascii="Times New Roman" w:hAnsi="Times New Roman" w:eastAsia="Times New Roman" w:cs="Times New Roman"/>
          <w:b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УЧЕБНОМ</w:t>
      </w:r>
      <w:r>
        <w:rPr>
          <w:rFonts w:ascii="Times New Roman" w:hAnsi="Times New Roman" w:eastAsia="Times New Roman" w:cs="Times New Roman"/>
          <w:b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ПЛАНЕ</w:t>
      </w:r>
    </w:p>
    <w:p>
      <w:pPr>
        <w:spacing w:before="157" w:after="0" w:line="292" w:lineRule="auto"/>
        <w:ind w:left="106" w:right="318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Согласно учебному плану в 5 классе изучается интегрированный предмет «Математика», который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включает арифметический материал и наглядную геометрию, а также пропедевтические сведения из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алгебры. Учебный план на изучение математики в 5 классе отводит не менее 5 учебных часов в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неделю,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всего  170 учебных часов.</w:t>
      </w:r>
    </w:p>
    <w:p>
      <w:pPr>
        <w:spacing w:before="0" w:after="0" w:line="292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2"/>
          <w:shd w:val="clear" w:fill="auto"/>
        </w:rPr>
      </w:pPr>
    </w:p>
    <w:p>
      <w:pPr>
        <w:spacing w:before="62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СОДЕРЖАНИЕ</w:t>
      </w:r>
      <w:r>
        <w:rPr>
          <w:rFonts w:ascii="Times New Roman" w:hAnsi="Times New Roman" w:eastAsia="Times New Roman" w:cs="Times New Roman"/>
          <w:b/>
          <w:color w:val="auto"/>
          <w:spacing w:val="-9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УЧЕБНОГО</w:t>
      </w:r>
      <w:r>
        <w:rPr>
          <w:rFonts w:ascii="Times New Roman" w:hAnsi="Times New Roman" w:eastAsia="Times New Roman" w:cs="Times New Roman"/>
          <w:b/>
          <w:color w:val="auto"/>
          <w:spacing w:val="-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КУРСА</w:t>
      </w:r>
      <w:r>
        <w:rPr>
          <w:rFonts w:ascii="Times New Roman" w:hAnsi="Times New Roman" w:eastAsia="Times New Roman" w:cs="Times New Roman"/>
          <w:b/>
          <w:color w:val="auto"/>
          <w:spacing w:val="-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"МАТЕМАТИКА"</w:t>
      </w:r>
    </w:p>
    <w:p>
      <w:pPr>
        <w:spacing w:before="179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Натуральные</w:t>
      </w:r>
      <w:r>
        <w:rPr>
          <w:rFonts w:ascii="Times New Roman" w:hAnsi="Times New Roman" w:eastAsia="Times New Roman" w:cs="Times New Roman"/>
          <w:b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числа</w:t>
      </w:r>
      <w:r>
        <w:rPr>
          <w:rFonts w:ascii="Times New Roman" w:hAnsi="Times New Roman" w:eastAsia="Times New Roman" w:cs="Times New Roman"/>
          <w:b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b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нуль</w:t>
      </w:r>
    </w:p>
    <w:p>
      <w:pPr>
        <w:spacing w:before="156" w:after="0" w:line="292" w:lineRule="auto"/>
        <w:ind w:left="106" w:right="81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Натуральное число. Ряд натуральных чисел. Число 0. Изображение натуральных чисел точками на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координатной (числовой) прямой. Позиционная система счисления. Римская нумерация как пример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непозиционной системы счисления. Десятичная система счисления. Сравнение натуральных чисел,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сравнение натуральных чисел с нулём. Способы сравнения. Округление натуральных чисел. Сложение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натуральных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чисел;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свойство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нуля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при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сложении.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Вычитание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как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действие,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обратное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сложению.</w:t>
      </w:r>
    </w:p>
    <w:p>
      <w:pPr>
        <w:spacing w:before="0" w:after="0" w:line="292" w:lineRule="auto"/>
        <w:ind w:left="106" w:right="211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Умножение натуральных чисел; свойства нуля и единицы при умножении. Деление как действие,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обратное умножению. Компоненты действий, связь между ними. Проверка результата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арифметического действия. Переместительное и сочетательное свойства (законы) сложения и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умножения, распределительное свойство (закон) умножения. Использование букв для обозначения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неизвестного компонента и записи свойств арифметических действий. Делители и кратные числа,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разложение на множители. Простые и составные числа. Признаки делимости на 2, 5, 10, 3, 9. Деление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остатком.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Степень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натуральным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показателем.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Запись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числа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виде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суммы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разрядных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слагаемых.</w:t>
      </w:r>
    </w:p>
    <w:p>
      <w:pPr>
        <w:spacing w:before="0" w:after="0" w:line="292" w:lineRule="auto"/>
        <w:ind w:left="106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Числовое выражение. Вычисление значений числовых выражений; порядок выполнения действий.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Использование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при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вычислениях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переместительного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сочетательного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свойств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(законов)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сложения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умножения,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распределительного свойства умножения.</w:t>
      </w:r>
    </w:p>
    <w:p>
      <w:pPr>
        <w:spacing w:before="183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Дроби</w:t>
      </w:r>
    </w:p>
    <w:p>
      <w:pPr>
        <w:spacing w:before="156" w:after="0" w:line="292" w:lineRule="auto"/>
        <w:ind w:left="106" w:right="193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Представление о дроби как способе записи части величины. Обыкновенные дроби. Правильные и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неправильные дроби. Смешанная дробь; представление смешанной дроби в виде неправильной дроби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 выделение целой части числа из неправильной дроби. Изображение дробей точками на числовой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прямой.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Основное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свойство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дроби.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Сокращение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дробей.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Приведение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дроби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новому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знаменателю.</w:t>
      </w:r>
    </w:p>
    <w:p>
      <w:pPr>
        <w:spacing w:before="0" w:after="0" w:line="292" w:lineRule="auto"/>
        <w:ind w:left="106" w:right="323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Сравнение дробей. Сложение и вычитание дробей. Умножение и деление дробей; взаимно-обратные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дроби. Нахождение части целого и целого по его части. Десятичная запись дробей. Представление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десятичной дроби в виде обыкновенной. Изображение десятичных дробей точками на числовой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прямой.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Сравнение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десятичных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дробей.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Арифметические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действия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десятичными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дробями.</w:t>
      </w:r>
    </w:p>
    <w:p>
      <w:pPr>
        <w:spacing w:before="0" w:after="0" w:line="274" w:lineRule="auto"/>
        <w:ind w:left="106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Округление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десятичных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дробей.</w:t>
      </w:r>
    </w:p>
    <w:p>
      <w:pPr>
        <w:spacing w:before="8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1"/>
          <w:shd w:val="clear" w:fill="auto"/>
        </w:rPr>
      </w:pPr>
    </w:p>
    <w:p>
      <w:pPr>
        <w:spacing w:before="0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Решение</w:t>
      </w:r>
      <w:r>
        <w:rPr>
          <w:rFonts w:ascii="Times New Roman" w:hAnsi="Times New Roman" w:eastAsia="Times New Roman" w:cs="Times New Roman"/>
          <w:b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текстовых</w:t>
      </w:r>
      <w:r>
        <w:rPr>
          <w:rFonts w:ascii="Times New Roman" w:hAnsi="Times New Roman" w:eastAsia="Times New Roman" w:cs="Times New Roman"/>
          <w:b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задач</w:t>
      </w:r>
    </w:p>
    <w:p>
      <w:pPr>
        <w:spacing w:before="157" w:after="0" w:line="292" w:lineRule="auto"/>
        <w:ind w:left="106" w:right="530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Решение текстовых задач арифметическим способом. Решение логических задач. Решение задач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перебором всех возможных вариантов. Использование при решении задач таблиц и схем. Решение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задач, содержащих зависимости, связывающие величины: скорость, время, расстояние; цена,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количество, стоимость. Единицы измерения: массы, объёма, цены; расстояния, времени, скорости.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Связь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между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единицами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измерения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каждой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величины.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Решение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основных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задач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дроби.</w:t>
      </w:r>
    </w:p>
    <w:p>
      <w:pPr>
        <w:spacing w:before="0" w:after="0" w:line="273" w:lineRule="auto"/>
        <w:ind w:left="106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Представление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данных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виде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таблиц,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столбчатых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диаграмм.</w:t>
      </w:r>
    </w:p>
    <w:p>
      <w:pPr>
        <w:spacing w:before="1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1"/>
          <w:shd w:val="clear" w:fill="auto"/>
        </w:rPr>
      </w:pPr>
    </w:p>
    <w:p>
      <w:pPr>
        <w:spacing w:before="0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Наглядная</w:t>
      </w:r>
      <w:r>
        <w:rPr>
          <w:rFonts w:ascii="Times New Roman" w:hAnsi="Times New Roman" w:eastAsia="Times New Roman" w:cs="Times New Roman"/>
          <w:b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геометрия</w:t>
      </w:r>
    </w:p>
    <w:p>
      <w:pPr>
        <w:spacing w:before="156" w:after="0" w:line="292" w:lineRule="auto"/>
        <w:ind w:left="106" w:right="304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Наглядные представления о фигурах на плоскости: точка, прямая, отрезок, луч, угол, ломаная,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многоугольник, окружность, круг. Угол. Прямой, острый, тупой и развёрнутый углы. Длина отрезка,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метрические единицы длины. Длина ломаной, периметр многоугольника. Измерение и построение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углов с помощью транспортира. Наглядные представления о фигурах на плоскости: многоугольник;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прямоугольник, квадрат; треугольник, о равенстве фигур. Изображение фигур, в том числе на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клетчатой бумаге. Построение конфигураций из частей прямой, окружности на нелинованной и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клетчатой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бумаге.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Использование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свойств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сторон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углов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прямоугольника,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квадрата.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Площадь</w:t>
      </w:r>
    </w:p>
    <w:p>
      <w:pPr>
        <w:spacing w:before="0" w:after="0" w:line="292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2"/>
          <w:shd w:val="clear" w:fill="auto"/>
        </w:rPr>
      </w:pPr>
    </w:p>
    <w:p>
      <w:pPr>
        <w:spacing w:before="62" w:after="0" w:line="292" w:lineRule="auto"/>
        <w:ind w:left="106" w:right="273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прямоугольника и многоугольников, составленных из прямоугольников, в том числе фигур,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изображённых на клетчатой бумаге. Единицы измерения площади. Наглядные представления о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пространственных фигурах: прямоугольный параллелепипед, куб, многогранники. Изображение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простейших многогранников. Развёртки куба и параллелепипеда. Создание моделей многогранников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(из бумаги, проволоки, пластилина и др.). Объём прямоугольного параллелепипеда, куба. Единицы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измерения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объёма.</w:t>
      </w:r>
    </w:p>
    <w:p>
      <w:pPr>
        <w:spacing w:before="0" w:after="0" w:line="292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2"/>
          <w:shd w:val="clear" w:fill="auto"/>
        </w:rPr>
      </w:pPr>
    </w:p>
    <w:p>
      <w:pPr>
        <w:spacing w:before="66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ПЛАНИРУЕМЫЕ</w:t>
      </w:r>
      <w:r>
        <w:rPr>
          <w:rFonts w:ascii="Times New Roman" w:hAnsi="Times New Roman" w:eastAsia="Times New Roman" w:cs="Times New Roman"/>
          <w:b/>
          <w:color w:val="auto"/>
          <w:spacing w:val="-1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ОБРАЗОВАТЕЛЬНЫЕ</w:t>
      </w:r>
      <w:r>
        <w:rPr>
          <w:rFonts w:ascii="Times New Roman" w:hAnsi="Times New Roman" w:eastAsia="Times New Roman" w:cs="Times New Roman"/>
          <w:b/>
          <w:color w:val="auto"/>
          <w:spacing w:val="-1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РЕЗУЛЬТАТЫ</w:t>
      </w:r>
    </w:p>
    <w:p>
      <w:pPr>
        <w:spacing w:before="179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ЛИЧНОСТНЫЕ</w:t>
      </w:r>
      <w:r>
        <w:rPr>
          <w:rFonts w:ascii="Times New Roman" w:hAnsi="Times New Roman" w:eastAsia="Times New Roman" w:cs="Times New Roman"/>
          <w:b/>
          <w:color w:val="auto"/>
          <w:spacing w:val="-9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РЕЗУЛЬТАТЫ</w:t>
      </w:r>
    </w:p>
    <w:p>
      <w:pPr>
        <w:spacing w:before="156" w:after="0" w:line="240" w:lineRule="auto"/>
        <w:ind w:left="286" w:right="0" w:firstLine="0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Личностные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результаты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освоения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программы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учебного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предмета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«Математика»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характеризуются:</w:t>
      </w:r>
    </w:p>
    <w:p>
      <w:pPr>
        <w:spacing w:before="60" w:after="0" w:line="240" w:lineRule="auto"/>
        <w:ind w:left="286" w:right="0" w:firstLine="0"/>
        <w:jc w:val="both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Патриотическое</w:t>
      </w:r>
      <w:r>
        <w:rPr>
          <w:rFonts w:ascii="Times New Roman" w:hAnsi="Times New Roman" w:eastAsia="Times New Roman" w:cs="Times New Roman"/>
          <w:b/>
          <w:color w:val="auto"/>
          <w:spacing w:val="-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воспитание:</w:t>
      </w:r>
    </w:p>
    <w:p>
      <w:pPr>
        <w:spacing w:before="60" w:after="0" w:line="292" w:lineRule="auto"/>
        <w:ind w:left="106" w:right="187" w:firstLine="180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проявлением интереса к прошлому и настоящему российской математики, ценностным отношением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 достижениям российских математиков и российской математической школы, к использованию этих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достижений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других науках и прикладных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сферах.</w:t>
      </w:r>
    </w:p>
    <w:p>
      <w:pPr>
        <w:spacing w:before="0" w:after="0" w:line="274" w:lineRule="auto"/>
        <w:ind w:left="286" w:right="0" w:firstLine="0"/>
        <w:jc w:val="both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Гражданское</w:t>
      </w:r>
      <w:r>
        <w:rPr>
          <w:rFonts w:ascii="Times New Roman" w:hAnsi="Times New Roman" w:eastAsia="Times New Roman" w:cs="Times New Roman"/>
          <w:b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b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духовно-нравственное</w:t>
      </w:r>
      <w:r>
        <w:rPr>
          <w:rFonts w:ascii="Times New Roman" w:hAnsi="Times New Roman" w:eastAsia="Times New Roman" w:cs="Times New Roman"/>
          <w:b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воспитание:</w:t>
      </w:r>
    </w:p>
    <w:p>
      <w:pPr>
        <w:spacing w:before="60" w:after="0" w:line="292" w:lineRule="auto"/>
        <w:ind w:left="106" w:right="454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готовностью к выполнению обязанностей гражданина и реализации его прав, представлением о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математических основах функционирования различных структур, явлений, процедур гражданского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общества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(выборы, опросы и пр.);</w:t>
      </w:r>
    </w:p>
    <w:p>
      <w:pPr>
        <w:spacing w:before="0" w:after="0" w:line="292" w:lineRule="auto"/>
        <w:ind w:left="106" w:right="183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готовностью к обсуждению этических проблем, связанных с практическим применением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достижений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науки,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осознанием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важности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морально-этических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принципов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деятельности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учёного.</w:t>
      </w:r>
    </w:p>
    <w:p>
      <w:pPr>
        <w:spacing w:before="0" w:after="0" w:line="275" w:lineRule="auto"/>
        <w:ind w:left="28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Трудовое</w:t>
      </w:r>
      <w:r>
        <w:rPr>
          <w:rFonts w:ascii="Times New Roman" w:hAnsi="Times New Roman" w:eastAsia="Times New Roman" w:cs="Times New Roman"/>
          <w:b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воспитание:</w:t>
      </w:r>
    </w:p>
    <w:p>
      <w:pPr>
        <w:spacing w:before="59" w:after="0" w:line="292" w:lineRule="auto"/>
        <w:ind w:left="106" w:right="498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установкой на активное участие в решении практических задач математической направленности,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осознанием важности математического образования на протяжении всей жизни для успешной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профессиональной деятельности и развитием необходимых умений; осознанным выбором и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построением индивидуальной траектории образования и жизненных планов с учётом личных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интересов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 общественных потребностей.</w:t>
      </w:r>
    </w:p>
    <w:p>
      <w:pPr>
        <w:spacing w:before="0" w:after="0" w:line="273" w:lineRule="auto"/>
        <w:ind w:left="286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Эстетическое</w:t>
      </w:r>
      <w:r>
        <w:rPr>
          <w:rFonts w:ascii="Times New Roman" w:hAnsi="Times New Roman" w:eastAsia="Times New Roman" w:cs="Times New Roman"/>
          <w:b/>
          <w:color w:val="auto"/>
          <w:spacing w:val="-9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воспитание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:</w:t>
      </w:r>
    </w:p>
    <w:p>
      <w:pPr>
        <w:spacing w:before="60" w:after="0" w:line="292" w:lineRule="auto"/>
        <w:ind w:left="106" w:right="0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способностью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эмоциональному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эстетическому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восприятию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математических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объектов,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задач,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решений,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рассуждений;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умению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видеть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математические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закономерности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искусстве.</w:t>
      </w:r>
    </w:p>
    <w:p>
      <w:pPr>
        <w:spacing w:before="0" w:after="0" w:line="275" w:lineRule="auto"/>
        <w:ind w:left="28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Ценности</w:t>
      </w:r>
      <w:r>
        <w:rPr>
          <w:rFonts w:ascii="Times New Roman" w:hAnsi="Times New Roman" w:eastAsia="Times New Roman" w:cs="Times New Roman"/>
          <w:b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научного</w:t>
      </w:r>
      <w:r>
        <w:rPr>
          <w:rFonts w:ascii="Times New Roman" w:hAnsi="Times New Roman" w:eastAsia="Times New Roman" w:cs="Times New Roman"/>
          <w:b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познания:</w:t>
      </w:r>
    </w:p>
    <w:p>
      <w:pPr>
        <w:spacing w:before="60" w:after="0" w:line="292" w:lineRule="auto"/>
        <w:ind w:left="106" w:right="183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ориентацией в деятельности на современную систему научных представлений об основных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закономерностях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развития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человека,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природы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общества,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пониманием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математической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науки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как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сферы человеческой деятельности, этапов её развития и значимости для развития цивилизации;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овладением языком математики и математической культурой как средством познания мира;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овладением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простейшими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навыками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исследовательской деятельности.</w:t>
      </w:r>
    </w:p>
    <w:p>
      <w:pPr>
        <w:spacing w:before="0" w:after="0" w:line="273" w:lineRule="auto"/>
        <w:ind w:left="28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Физическое</w:t>
      </w:r>
      <w:r>
        <w:rPr>
          <w:rFonts w:ascii="Times New Roman" w:hAnsi="Times New Roman" w:eastAsia="Times New Roman" w:cs="Times New Roman"/>
          <w:b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воспитание,</w:t>
      </w:r>
      <w:r>
        <w:rPr>
          <w:rFonts w:ascii="Times New Roman" w:hAnsi="Times New Roman" w:eastAsia="Times New Roman" w:cs="Times New Roman"/>
          <w:b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формирование</w:t>
      </w:r>
      <w:r>
        <w:rPr>
          <w:rFonts w:ascii="Times New Roman" w:hAnsi="Times New Roman" w:eastAsia="Times New Roman" w:cs="Times New Roman"/>
          <w:b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культуры</w:t>
      </w:r>
      <w:r>
        <w:rPr>
          <w:rFonts w:ascii="Times New Roman" w:hAnsi="Times New Roman" w:eastAsia="Times New Roman" w:cs="Times New Roman"/>
          <w:b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здоровья</w:t>
      </w:r>
      <w:r>
        <w:rPr>
          <w:rFonts w:ascii="Times New Roman" w:hAnsi="Times New Roman" w:eastAsia="Times New Roman" w:cs="Times New Roman"/>
          <w:b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b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эмоционального</w:t>
      </w:r>
      <w:r>
        <w:rPr>
          <w:rFonts w:ascii="Times New Roman" w:hAnsi="Times New Roman" w:eastAsia="Times New Roman" w:cs="Times New Roman"/>
          <w:b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благополучия:</w:t>
      </w:r>
    </w:p>
    <w:p>
      <w:pPr>
        <w:spacing w:before="60" w:after="0" w:line="292" w:lineRule="auto"/>
        <w:ind w:left="106" w:right="172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готовностью применять математические знания в интересах своего здоровья, ведения здорового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образа жизни (здоровое питание, сбалансированный режим занятий и отдыха, регулярная физическая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активность); сформированностью навыка рефлексии, признанием своего права на ошибку и такого же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права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другого человека.</w:t>
      </w:r>
    </w:p>
    <w:p>
      <w:pPr>
        <w:spacing w:before="0" w:after="0" w:line="274" w:lineRule="auto"/>
        <w:ind w:left="28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Экологическое</w:t>
      </w:r>
      <w:r>
        <w:rPr>
          <w:rFonts w:ascii="Times New Roman" w:hAnsi="Times New Roman" w:eastAsia="Times New Roman" w:cs="Times New Roman"/>
          <w:b/>
          <w:color w:val="auto"/>
          <w:spacing w:val="-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воспитание:</w:t>
      </w:r>
    </w:p>
    <w:p>
      <w:pPr>
        <w:spacing w:before="60" w:after="0" w:line="292" w:lineRule="auto"/>
        <w:ind w:left="106" w:right="286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ориентацией на применение математических знаний для решения задач в области сохранности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окружающей среды, планирования поступков и оценки их возможных последствий для окружающей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среды;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осознанием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глобального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характера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экологических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проблем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путей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их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решения.</w:t>
      </w:r>
    </w:p>
    <w:p>
      <w:pPr>
        <w:spacing w:before="0" w:after="0" w:line="292" w:lineRule="auto"/>
        <w:ind w:left="106" w:right="183" w:firstLine="18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Личностные</w:t>
      </w:r>
      <w:r>
        <w:rPr>
          <w:rFonts w:ascii="Times New Roman" w:hAnsi="Times New Roman" w:eastAsia="Times New Roman" w:cs="Times New Roman"/>
          <w:b/>
          <w:color w:val="auto"/>
          <w:spacing w:val="-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результаты,</w:t>
      </w:r>
      <w:r>
        <w:rPr>
          <w:rFonts w:ascii="Times New Roman" w:hAnsi="Times New Roman" w:eastAsia="Times New Roman" w:cs="Times New Roman"/>
          <w:b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обеспечивающие</w:t>
      </w:r>
      <w:r>
        <w:rPr>
          <w:rFonts w:ascii="Times New Roman" w:hAnsi="Times New Roman" w:eastAsia="Times New Roman" w:cs="Times New Roman"/>
          <w:b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адаптацию</w:t>
      </w:r>
      <w:r>
        <w:rPr>
          <w:rFonts w:ascii="Times New Roman" w:hAnsi="Times New Roman" w:eastAsia="Times New Roman" w:cs="Times New Roman"/>
          <w:b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обучающегося</w:t>
      </w:r>
      <w:r>
        <w:rPr>
          <w:rFonts w:ascii="Times New Roman" w:hAnsi="Times New Roman" w:eastAsia="Times New Roman" w:cs="Times New Roman"/>
          <w:b/>
          <w:color w:val="auto"/>
          <w:spacing w:val="-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к</w:t>
      </w:r>
      <w:r>
        <w:rPr>
          <w:rFonts w:ascii="Times New Roman" w:hAnsi="Times New Roman" w:eastAsia="Times New Roman" w:cs="Times New Roman"/>
          <w:b/>
          <w:color w:val="auto"/>
          <w:spacing w:val="-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изменяющимся</w:t>
      </w:r>
      <w:r>
        <w:rPr>
          <w:rFonts w:ascii="Times New Roman" w:hAnsi="Times New Roman" w:eastAsia="Times New Roman" w:cs="Times New Roman"/>
          <w:b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условиям</w:t>
      </w:r>
      <w:r>
        <w:rPr>
          <w:rFonts w:ascii="Times New Roman" w:hAnsi="Times New Roman" w:eastAsia="Times New Roman" w:cs="Times New Roman"/>
          <w:b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социальной</w:t>
      </w:r>
      <w:r>
        <w:rPr>
          <w:rFonts w:ascii="Times New Roman" w:hAnsi="Times New Roman" w:eastAsia="Times New Roman" w:cs="Times New Roman"/>
          <w:b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b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природной</w:t>
      </w:r>
      <w:r>
        <w:rPr>
          <w:rFonts w:ascii="Times New Roman" w:hAnsi="Times New Roman" w:eastAsia="Times New Roman" w:cs="Times New Roman"/>
          <w:b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среды:</w:t>
      </w:r>
    </w:p>
    <w:p>
      <w:pPr>
        <w:spacing w:before="0" w:after="0" w:line="292" w:lineRule="auto"/>
        <w:ind w:left="106" w:right="272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готовностью к действиям в условиях неопределённости, повышению уровня своей компетентности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через практическую деятельность, в том числе умение учиться у других людей, приобретать в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совместной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деятельности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новые знания,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навыки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 компетенции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из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опыта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других;</w:t>
      </w:r>
    </w:p>
    <w:p>
      <w:pPr>
        <w:spacing w:before="0" w:after="0" w:line="292" w:lineRule="auto"/>
        <w:ind w:left="106" w:right="259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необходимостью в формировании новых знаний, в том числе формулировать идеи, понятия,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гипотезы об объектах и явлениях, в том числе ранее неизвестных, осознавать дефициты собственных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знаний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 компетентностей, планировать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своё развитие;</w:t>
      </w:r>
    </w:p>
    <w:p>
      <w:pPr>
        <w:spacing w:before="0" w:after="0" w:line="292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2"/>
          <w:shd w:val="clear" w:fill="auto"/>
        </w:rPr>
      </w:pPr>
    </w:p>
    <w:p>
      <w:pPr>
        <w:spacing w:before="66" w:after="0" w:line="292" w:lineRule="auto"/>
        <w:ind w:left="106" w:right="127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способностью осознавать стрессовую ситуацию, воспринимать стрессовую ситуацию как вызов,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требующий контрмер, корректировать принимаемые решения и действия, формулировать и оценивать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риски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 последствия, формировать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опыт.</w:t>
      </w:r>
    </w:p>
    <w:p>
      <w:pPr>
        <w:spacing w:before="190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-1"/>
          <w:position w:val="0"/>
          <w:sz w:val="24"/>
          <w:shd w:val="clear" w:fill="auto"/>
        </w:rPr>
        <w:t>МЕТАПРЕДМЕТНЫЕ</w:t>
      </w:r>
      <w:r>
        <w:rPr>
          <w:rFonts w:ascii="Times New Roman" w:hAnsi="Times New Roman" w:eastAsia="Times New Roman" w:cs="Times New Roman"/>
          <w:b/>
          <w:color w:val="auto"/>
          <w:spacing w:val="-9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РЕЗУЛЬТАТЫ</w:t>
      </w:r>
    </w:p>
    <w:p>
      <w:pPr>
        <w:spacing w:before="156" w:after="0" w:line="292" w:lineRule="auto"/>
        <w:ind w:left="106" w:right="834" w:firstLine="180"/>
        <w:jc w:val="left"/>
        <w:rPr>
          <w:rFonts w:ascii="Times New Roman" w:hAnsi="Times New Roman" w:eastAsia="Times New Roman" w:cs="Times New Roman"/>
          <w:i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Метапредметные результаты освоения программы учебного предмета «Математика»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 xml:space="preserve">характеризуются овладением </w:t>
      </w:r>
      <w:r>
        <w:rPr>
          <w:rFonts w:ascii="Times New Roman" w:hAnsi="Times New Roman" w:eastAsia="Times New Roman" w:cs="Times New Roman"/>
          <w:i/>
          <w:color w:val="auto"/>
          <w:spacing w:val="0"/>
          <w:position w:val="0"/>
          <w:sz w:val="24"/>
          <w:shd w:val="clear" w:fill="auto"/>
        </w:rPr>
        <w:t xml:space="preserve">универсальными </w:t>
      </w:r>
      <w:r>
        <w:rPr>
          <w:rFonts w:ascii="Times New Roman" w:hAnsi="Times New Roman" w:eastAsia="Times New Roman" w:cs="Times New Roman"/>
          <w:b/>
          <w:i/>
          <w:color w:val="auto"/>
          <w:spacing w:val="0"/>
          <w:position w:val="0"/>
          <w:sz w:val="24"/>
          <w:shd w:val="clear" w:fill="auto"/>
        </w:rPr>
        <w:t xml:space="preserve">познавательными </w:t>
      </w:r>
      <w:r>
        <w:rPr>
          <w:rFonts w:ascii="Times New Roman" w:hAnsi="Times New Roman" w:eastAsia="Times New Roman" w:cs="Times New Roman"/>
          <w:i/>
          <w:color w:val="auto"/>
          <w:spacing w:val="0"/>
          <w:position w:val="0"/>
          <w:sz w:val="24"/>
          <w:shd w:val="clear" w:fill="auto"/>
        </w:rPr>
        <w:t>действиями, универсальными</w:t>
      </w:r>
      <w:r>
        <w:rPr>
          <w:rFonts w:ascii="Times New Roman" w:hAnsi="Times New Roman" w:eastAsia="Times New Roman" w:cs="Times New Roman"/>
          <w:i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i/>
          <w:color w:val="auto"/>
          <w:spacing w:val="0"/>
          <w:position w:val="0"/>
          <w:sz w:val="24"/>
          <w:shd w:val="clear" w:fill="auto"/>
        </w:rPr>
        <w:t>коммуникативными</w:t>
      </w:r>
      <w:r>
        <w:rPr>
          <w:rFonts w:ascii="Times New Roman" w:hAnsi="Times New Roman" w:eastAsia="Times New Roman" w:cs="Times New Roman"/>
          <w:b/>
          <w:i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i/>
          <w:color w:val="auto"/>
          <w:spacing w:val="0"/>
          <w:position w:val="0"/>
          <w:sz w:val="24"/>
          <w:shd w:val="clear" w:fill="auto"/>
        </w:rPr>
        <w:t>действиями</w:t>
      </w:r>
      <w:r>
        <w:rPr>
          <w:rFonts w:ascii="Times New Roman" w:hAnsi="Times New Roman" w:eastAsia="Times New Roman" w:cs="Times New Roman"/>
          <w:i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i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i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i/>
          <w:color w:val="auto"/>
          <w:spacing w:val="0"/>
          <w:position w:val="0"/>
          <w:sz w:val="24"/>
          <w:shd w:val="clear" w:fill="auto"/>
        </w:rPr>
        <w:t>универсальными</w:t>
      </w:r>
      <w:r>
        <w:rPr>
          <w:rFonts w:ascii="Times New Roman" w:hAnsi="Times New Roman" w:eastAsia="Times New Roman" w:cs="Times New Roman"/>
          <w:i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i/>
          <w:color w:val="auto"/>
          <w:spacing w:val="0"/>
          <w:position w:val="0"/>
          <w:sz w:val="24"/>
          <w:shd w:val="clear" w:fill="auto"/>
        </w:rPr>
        <w:t>регулятивными</w:t>
      </w:r>
      <w:r>
        <w:rPr>
          <w:rFonts w:ascii="Times New Roman" w:hAnsi="Times New Roman" w:eastAsia="Times New Roman" w:cs="Times New Roman"/>
          <w:b/>
          <w:i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i/>
          <w:color w:val="auto"/>
          <w:spacing w:val="0"/>
          <w:position w:val="0"/>
          <w:sz w:val="24"/>
          <w:shd w:val="clear" w:fill="auto"/>
        </w:rPr>
        <w:t>действиями.</w:t>
      </w:r>
    </w:p>
    <w:p>
      <w:pPr>
        <w:numPr>
          <w:ilvl w:val="0"/>
          <w:numId w:val="2"/>
        </w:numPr>
        <w:tabs>
          <w:tab w:val="left" w:pos="547"/>
        </w:tabs>
        <w:spacing w:before="118" w:after="0" w:line="292" w:lineRule="auto"/>
        <w:ind w:left="106" w:right="447" w:firstLine="180"/>
        <w:jc w:val="left"/>
        <w:rPr>
          <w:rFonts w:ascii="Times New Roman" w:hAnsi="Times New Roman" w:eastAsia="Times New Roman" w:cs="Times New Roman"/>
          <w:i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i/>
          <w:color w:val="auto"/>
          <w:spacing w:val="0"/>
          <w:position w:val="0"/>
          <w:sz w:val="24"/>
          <w:shd w:val="clear" w:fill="auto"/>
        </w:rPr>
        <w:t xml:space="preserve">Универсальные </w:t>
      </w:r>
      <w:r>
        <w:rPr>
          <w:rFonts w:ascii="Times New Roman" w:hAnsi="Times New Roman" w:eastAsia="Times New Roman" w:cs="Times New Roman"/>
          <w:b/>
          <w:i/>
          <w:color w:val="auto"/>
          <w:spacing w:val="0"/>
          <w:position w:val="0"/>
          <w:sz w:val="24"/>
          <w:shd w:val="clear" w:fill="auto"/>
        </w:rPr>
        <w:t xml:space="preserve">познавательные </w:t>
      </w:r>
      <w:r>
        <w:rPr>
          <w:rFonts w:ascii="Times New Roman" w:hAnsi="Times New Roman" w:eastAsia="Times New Roman" w:cs="Times New Roman"/>
          <w:i/>
          <w:color w:val="auto"/>
          <w:spacing w:val="0"/>
          <w:position w:val="0"/>
          <w:sz w:val="24"/>
          <w:shd w:val="clear" w:fill="auto"/>
        </w:rPr>
        <w:t>действия обеспечивают формирование базовых когнитивных</w:t>
      </w:r>
      <w:r>
        <w:rPr>
          <w:rFonts w:ascii="Times New Roman" w:hAnsi="Times New Roman" w:eastAsia="Times New Roman" w:cs="Times New Roman"/>
          <w:i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i/>
          <w:color w:val="auto"/>
          <w:spacing w:val="0"/>
          <w:position w:val="0"/>
          <w:sz w:val="24"/>
          <w:shd w:val="clear" w:fill="auto"/>
        </w:rPr>
        <w:t>процессов обучающихся (освоение методов познания окружающего мира; применение логических,</w:t>
      </w:r>
      <w:r>
        <w:rPr>
          <w:rFonts w:ascii="Times New Roman" w:hAnsi="Times New Roman" w:eastAsia="Times New Roman" w:cs="Times New Roman"/>
          <w:i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i/>
          <w:color w:val="auto"/>
          <w:spacing w:val="0"/>
          <w:position w:val="0"/>
          <w:sz w:val="24"/>
          <w:shd w:val="clear" w:fill="auto"/>
        </w:rPr>
        <w:t>исследовательских</w:t>
      </w:r>
      <w:r>
        <w:rPr>
          <w:rFonts w:ascii="Times New Roman" w:hAnsi="Times New Roman" w:eastAsia="Times New Roman" w:cs="Times New Roman"/>
          <w:i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i/>
          <w:color w:val="auto"/>
          <w:spacing w:val="0"/>
          <w:position w:val="0"/>
          <w:sz w:val="24"/>
          <w:shd w:val="clear" w:fill="auto"/>
        </w:rPr>
        <w:t>операций, умений</w:t>
      </w:r>
      <w:r>
        <w:rPr>
          <w:rFonts w:ascii="Times New Roman" w:hAnsi="Times New Roman" w:eastAsia="Times New Roman" w:cs="Times New Roman"/>
          <w:i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i/>
          <w:color w:val="auto"/>
          <w:spacing w:val="0"/>
          <w:position w:val="0"/>
          <w:sz w:val="24"/>
          <w:shd w:val="clear" w:fill="auto"/>
        </w:rPr>
        <w:t>работать</w:t>
      </w:r>
      <w:r>
        <w:rPr>
          <w:rFonts w:ascii="Times New Roman" w:hAnsi="Times New Roman" w:eastAsia="Times New Roman" w:cs="Times New Roman"/>
          <w:i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i/>
          <w:color w:val="auto"/>
          <w:spacing w:val="0"/>
          <w:position w:val="0"/>
          <w:sz w:val="24"/>
          <w:shd w:val="clear" w:fill="auto"/>
        </w:rPr>
        <w:t>с информацией).</w:t>
      </w:r>
    </w:p>
    <w:p>
      <w:pPr>
        <w:spacing w:before="119" w:after="0" w:line="240" w:lineRule="auto"/>
        <w:ind w:left="28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Базовые</w:t>
      </w:r>
      <w:r>
        <w:rPr>
          <w:rFonts w:ascii="Times New Roman" w:hAnsi="Times New Roman" w:eastAsia="Times New Roman" w:cs="Times New Roman"/>
          <w:b/>
          <w:color w:val="auto"/>
          <w:spacing w:val="-10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логические</w:t>
      </w:r>
      <w:r>
        <w:rPr>
          <w:rFonts w:ascii="Times New Roman" w:hAnsi="Times New Roman" w:eastAsia="Times New Roman" w:cs="Times New Roman"/>
          <w:b/>
          <w:color w:val="auto"/>
          <w:spacing w:val="-10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действия:</w:t>
      </w:r>
    </w:p>
    <w:p>
      <w:pPr>
        <w:numPr>
          <w:ilvl w:val="0"/>
          <w:numId w:val="3"/>
        </w:numPr>
        <w:tabs>
          <w:tab w:val="left" w:pos="887"/>
        </w:tabs>
        <w:spacing w:before="168" w:after="0" w:line="292" w:lineRule="auto"/>
        <w:ind w:left="526" w:right="76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выявлять и характеризовать существенные признаки математических объектов, понятий,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отношений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между понятиями;</w:t>
      </w:r>
    </w:p>
    <w:p>
      <w:pPr>
        <w:numPr>
          <w:ilvl w:val="0"/>
          <w:numId w:val="3"/>
        </w:numPr>
        <w:tabs>
          <w:tab w:val="left" w:pos="887"/>
        </w:tabs>
        <w:spacing w:before="119" w:after="0" w:line="292" w:lineRule="auto"/>
        <w:ind w:left="526" w:right="325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формулировать определения понятий; устанавливать существенный признак классификации,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основания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для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обобщения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 сравнения,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критерии проводимого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анализа;</w:t>
      </w:r>
    </w:p>
    <w:p>
      <w:pPr>
        <w:numPr>
          <w:ilvl w:val="0"/>
          <w:numId w:val="3"/>
        </w:numPr>
        <w:tabs>
          <w:tab w:val="left" w:pos="887"/>
        </w:tabs>
        <w:spacing w:before="118" w:after="0" w:line="292" w:lineRule="auto"/>
        <w:ind w:left="526" w:right="1744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воспринимать, формулировать и преобразовывать суждения: утвердительные и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отрицательные,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единичные, частные и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общие;</w:t>
      </w:r>
    </w:p>
    <w:p>
      <w:pPr>
        <w:numPr>
          <w:ilvl w:val="0"/>
          <w:numId w:val="3"/>
        </w:numPr>
        <w:tabs>
          <w:tab w:val="left" w:pos="887"/>
        </w:tabs>
        <w:spacing w:before="119" w:after="0" w:line="292" w:lineRule="auto"/>
        <w:ind w:left="526" w:right="386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условные;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выявлять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математические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закономерности,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взаимосвязи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противоречия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фактах,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данных,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наблюдениях и утверждениях;</w:t>
      </w:r>
    </w:p>
    <w:p>
      <w:pPr>
        <w:numPr>
          <w:ilvl w:val="0"/>
          <w:numId w:val="3"/>
        </w:numPr>
        <w:tabs>
          <w:tab w:val="left" w:pos="887"/>
        </w:tabs>
        <w:spacing w:before="119" w:after="0" w:line="240" w:lineRule="auto"/>
        <w:ind w:left="886" w:right="0" w:hanging="361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предлагать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критерии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для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выявления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закономерностей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противоречий;</w:t>
      </w:r>
    </w:p>
    <w:p>
      <w:pPr>
        <w:numPr>
          <w:ilvl w:val="0"/>
          <w:numId w:val="3"/>
        </w:numPr>
        <w:tabs>
          <w:tab w:val="left" w:pos="887"/>
        </w:tabs>
        <w:spacing w:before="180" w:after="0" w:line="292" w:lineRule="auto"/>
        <w:ind w:left="526" w:right="1787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делать выводы с использованием законов логики, дедуктивных и индуктивных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умозаключений,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умозаключений по аналогии;</w:t>
      </w:r>
    </w:p>
    <w:p>
      <w:pPr>
        <w:numPr>
          <w:ilvl w:val="0"/>
          <w:numId w:val="3"/>
        </w:numPr>
        <w:tabs>
          <w:tab w:val="left" w:pos="887"/>
        </w:tabs>
        <w:spacing w:before="119" w:after="0" w:line="292" w:lineRule="auto"/>
        <w:ind w:left="526" w:right="275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разбирать доказательства математических утверждений (прямые и от противного), проводить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самостоятельно несложные доказательства математических фактов, выстраивать аргументацию,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приводить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примеры и контрпримеры;</w:t>
      </w:r>
    </w:p>
    <w:p>
      <w:pPr>
        <w:numPr>
          <w:ilvl w:val="0"/>
          <w:numId w:val="3"/>
        </w:numPr>
        <w:tabs>
          <w:tab w:val="left" w:pos="887"/>
        </w:tabs>
        <w:spacing w:before="118" w:after="0" w:line="292" w:lineRule="auto"/>
        <w:ind w:left="526" w:right="1293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обосновывать собственные рассуждения; выбирать способ решения учебной задачи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(сравнивать несколько вариантов решения, выбирать наиболее подходящий с учётом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самостоятельно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выделенных критериев).</w:t>
      </w:r>
    </w:p>
    <w:p>
      <w:pPr>
        <w:spacing w:before="107" w:after="0" w:line="240" w:lineRule="auto"/>
        <w:ind w:left="28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Базовые</w:t>
      </w:r>
      <w:r>
        <w:rPr>
          <w:rFonts w:ascii="Times New Roman" w:hAnsi="Times New Roman" w:eastAsia="Times New Roman" w:cs="Times New Roman"/>
          <w:b/>
          <w:color w:val="auto"/>
          <w:spacing w:val="-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исследовательские</w:t>
      </w:r>
      <w:r>
        <w:rPr>
          <w:rFonts w:ascii="Times New Roman" w:hAnsi="Times New Roman" w:eastAsia="Times New Roman" w:cs="Times New Roman"/>
          <w:b/>
          <w:color w:val="auto"/>
          <w:spacing w:val="-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действия:</w:t>
      </w:r>
    </w:p>
    <w:p>
      <w:pPr>
        <w:numPr>
          <w:ilvl w:val="0"/>
          <w:numId w:val="4"/>
        </w:numPr>
        <w:tabs>
          <w:tab w:val="left" w:pos="887"/>
        </w:tabs>
        <w:spacing w:before="168" w:after="0" w:line="240" w:lineRule="auto"/>
        <w:ind w:left="886" w:right="0" w:hanging="361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использовать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вопросы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как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исследовательский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инструмент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познания;</w:t>
      </w:r>
    </w:p>
    <w:p>
      <w:pPr>
        <w:numPr>
          <w:ilvl w:val="0"/>
          <w:numId w:val="4"/>
        </w:numPr>
        <w:tabs>
          <w:tab w:val="left" w:pos="887"/>
        </w:tabs>
        <w:spacing w:before="180" w:after="0" w:line="292" w:lineRule="auto"/>
        <w:ind w:left="526" w:right="1476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формулировать вопросы, фиксирующие противоречие, проблему, самостоятельно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устанавливать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искомое и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данное, формировать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гипотезу,</w:t>
      </w:r>
    </w:p>
    <w:p>
      <w:pPr>
        <w:numPr>
          <w:ilvl w:val="0"/>
          <w:numId w:val="4"/>
        </w:numPr>
        <w:tabs>
          <w:tab w:val="left" w:pos="887"/>
        </w:tabs>
        <w:spacing w:before="119" w:after="0" w:line="240" w:lineRule="auto"/>
        <w:ind w:left="886" w:right="0" w:hanging="361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аргументировать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свою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позицию,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мнение;</w:t>
      </w:r>
    </w:p>
    <w:p>
      <w:pPr>
        <w:numPr>
          <w:ilvl w:val="0"/>
          <w:numId w:val="4"/>
        </w:numPr>
        <w:tabs>
          <w:tab w:val="left" w:pos="887"/>
        </w:tabs>
        <w:spacing w:before="180" w:after="0" w:line="292" w:lineRule="auto"/>
        <w:ind w:left="526" w:right="414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проводить по самостоятельно составленному плану несложный эксперимент, небольшое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исследование по установлению особенностей математического объекта, зависимостей объектов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между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собой;</w:t>
      </w:r>
    </w:p>
    <w:p>
      <w:pPr>
        <w:numPr>
          <w:ilvl w:val="0"/>
          <w:numId w:val="4"/>
        </w:numPr>
        <w:tabs>
          <w:tab w:val="left" w:pos="887"/>
        </w:tabs>
        <w:spacing w:before="118" w:after="0" w:line="292" w:lineRule="auto"/>
        <w:ind w:left="526" w:right="395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самостоятельно формулировать обобщения и выводы по результатам проведённого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наблюдения, исследования, оценивать достоверность полученных результатов, выводов и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обобщений; прогнозировать возможное развитие процесса, а также выдвигать предположения о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его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развитии в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новых условиях.</w:t>
      </w:r>
    </w:p>
    <w:p>
      <w:pPr>
        <w:spacing w:before="0" w:after="0" w:line="292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</w:p>
    <w:p>
      <w:pPr>
        <w:spacing w:before="66" w:after="0" w:line="240" w:lineRule="auto"/>
        <w:ind w:left="28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Работа</w:t>
      </w:r>
      <w:r>
        <w:rPr>
          <w:rFonts w:ascii="Times New Roman" w:hAnsi="Times New Roman" w:eastAsia="Times New Roman" w:cs="Times New Roman"/>
          <w:b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с</w:t>
      </w:r>
      <w:r>
        <w:rPr>
          <w:rFonts w:ascii="Times New Roman" w:hAnsi="Times New Roman" w:eastAsia="Times New Roman" w:cs="Times New Roman"/>
          <w:b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информацией:</w:t>
      </w:r>
    </w:p>
    <w:p>
      <w:pPr>
        <w:numPr>
          <w:ilvl w:val="0"/>
          <w:numId w:val="5"/>
        </w:numPr>
        <w:tabs>
          <w:tab w:val="left" w:pos="887"/>
        </w:tabs>
        <w:spacing w:before="168" w:after="0" w:line="292" w:lineRule="auto"/>
        <w:ind w:left="526" w:right="408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выявлять недостаточность и избыточность информации, данных, необходимых для решения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задачи;</w:t>
      </w:r>
    </w:p>
    <w:p>
      <w:pPr>
        <w:numPr>
          <w:ilvl w:val="0"/>
          <w:numId w:val="5"/>
        </w:numPr>
        <w:tabs>
          <w:tab w:val="left" w:pos="887"/>
        </w:tabs>
        <w:spacing w:before="119" w:after="0" w:line="292" w:lineRule="auto"/>
        <w:ind w:left="526" w:right="61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выбирать, анализировать, систематизировать и интерпретировать информацию различных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видов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 форм представления;</w:t>
      </w:r>
    </w:p>
    <w:p>
      <w:pPr>
        <w:numPr>
          <w:ilvl w:val="0"/>
          <w:numId w:val="5"/>
        </w:numPr>
        <w:tabs>
          <w:tab w:val="left" w:pos="887"/>
        </w:tabs>
        <w:spacing w:before="119" w:after="0" w:line="292" w:lineRule="auto"/>
        <w:ind w:left="526" w:right="535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выбирать форму представления информации и иллюстрировать решаемые задачи схемами,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диаграммами,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иной графикой и их комбинациями;</w:t>
      </w:r>
    </w:p>
    <w:p>
      <w:pPr>
        <w:numPr>
          <w:ilvl w:val="0"/>
          <w:numId w:val="5"/>
        </w:numPr>
        <w:tabs>
          <w:tab w:val="left" w:pos="887"/>
        </w:tabs>
        <w:spacing w:before="118" w:after="0" w:line="292" w:lineRule="auto"/>
        <w:ind w:left="526" w:right="166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оценивать надёжность информации по критериям, предложенным учителем или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сформулированным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самостоятельно.</w:t>
      </w:r>
    </w:p>
    <w:p>
      <w:pPr>
        <w:numPr>
          <w:ilvl w:val="0"/>
          <w:numId w:val="5"/>
        </w:numPr>
        <w:tabs>
          <w:tab w:val="left" w:pos="607"/>
        </w:tabs>
        <w:spacing w:before="107" w:after="0" w:line="292" w:lineRule="auto"/>
        <w:ind w:left="106" w:right="676" w:firstLine="180"/>
        <w:jc w:val="left"/>
        <w:rPr>
          <w:rFonts w:ascii="Times New Roman" w:hAnsi="Times New Roman" w:eastAsia="Times New Roman" w:cs="Times New Roman"/>
          <w:i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i/>
          <w:color w:val="auto"/>
          <w:spacing w:val="0"/>
          <w:position w:val="0"/>
          <w:sz w:val="24"/>
          <w:shd w:val="clear" w:fill="auto"/>
        </w:rPr>
        <w:t xml:space="preserve">Универсальные </w:t>
      </w:r>
      <w:r>
        <w:rPr>
          <w:rFonts w:ascii="Times New Roman" w:hAnsi="Times New Roman" w:eastAsia="Times New Roman" w:cs="Times New Roman"/>
          <w:b/>
          <w:i/>
          <w:color w:val="auto"/>
          <w:spacing w:val="0"/>
          <w:position w:val="0"/>
          <w:sz w:val="24"/>
          <w:shd w:val="clear" w:fill="auto"/>
        </w:rPr>
        <w:t xml:space="preserve">коммуникативные </w:t>
      </w:r>
      <w:r>
        <w:rPr>
          <w:rFonts w:ascii="Times New Roman" w:hAnsi="Times New Roman" w:eastAsia="Times New Roman" w:cs="Times New Roman"/>
          <w:i/>
          <w:color w:val="auto"/>
          <w:spacing w:val="0"/>
          <w:position w:val="0"/>
          <w:sz w:val="24"/>
          <w:shd w:val="clear" w:fill="auto"/>
        </w:rPr>
        <w:t>действия обеспечивают сформированность социальных</w:t>
      </w:r>
      <w:r>
        <w:rPr>
          <w:rFonts w:ascii="Times New Roman" w:hAnsi="Times New Roman" w:eastAsia="Times New Roman" w:cs="Times New Roman"/>
          <w:i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i/>
          <w:color w:val="auto"/>
          <w:spacing w:val="0"/>
          <w:position w:val="0"/>
          <w:sz w:val="24"/>
          <w:shd w:val="clear" w:fill="auto"/>
        </w:rPr>
        <w:t>навыков</w:t>
      </w:r>
      <w:r>
        <w:rPr>
          <w:rFonts w:ascii="Times New Roman" w:hAnsi="Times New Roman" w:eastAsia="Times New Roman" w:cs="Times New Roman"/>
          <w:i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i/>
          <w:color w:val="auto"/>
          <w:spacing w:val="0"/>
          <w:position w:val="0"/>
          <w:sz w:val="24"/>
          <w:shd w:val="clear" w:fill="auto"/>
        </w:rPr>
        <w:t>обучающихся.</w:t>
      </w:r>
    </w:p>
    <w:p>
      <w:pPr>
        <w:spacing w:before="119" w:after="0" w:line="240" w:lineRule="auto"/>
        <w:ind w:left="28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Общение:</w:t>
      </w:r>
    </w:p>
    <w:p>
      <w:pPr>
        <w:numPr>
          <w:ilvl w:val="0"/>
          <w:numId w:val="6"/>
        </w:numPr>
        <w:tabs>
          <w:tab w:val="left" w:pos="887"/>
        </w:tabs>
        <w:spacing w:before="168" w:after="0" w:line="240" w:lineRule="auto"/>
        <w:ind w:left="886" w:right="0" w:hanging="361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воспринимать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формулировать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суждения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соответствии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условиями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целями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общения;</w:t>
      </w:r>
    </w:p>
    <w:p>
      <w:pPr>
        <w:numPr>
          <w:ilvl w:val="0"/>
          <w:numId w:val="6"/>
        </w:numPr>
        <w:tabs>
          <w:tab w:val="left" w:pos="887"/>
        </w:tabs>
        <w:spacing w:before="180" w:after="0" w:line="292" w:lineRule="auto"/>
        <w:ind w:left="526" w:right="439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ясно, точно, грамотно выражать свою точку зрения в устных и письменных текстах, давать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пояснения по ходу решения задачи, комментировать полученный результат; в ходе обсуждения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задавать вопросы по существу обсуждаемой темы, проблемы, решаемой задачи, высказывать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идеи,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нацеленные на поиск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решения;</w:t>
      </w:r>
    </w:p>
    <w:p>
      <w:pPr>
        <w:numPr>
          <w:ilvl w:val="0"/>
          <w:numId w:val="6"/>
        </w:numPr>
        <w:tabs>
          <w:tab w:val="left" w:pos="887"/>
        </w:tabs>
        <w:spacing w:before="118" w:after="0" w:line="292" w:lineRule="auto"/>
        <w:ind w:left="526" w:right="1067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сопоставлять свои суждения с суждениями других участников диалога, обнаруживать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различие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 сходство позиций;</w:t>
      </w:r>
    </w:p>
    <w:p>
      <w:pPr>
        <w:numPr>
          <w:ilvl w:val="0"/>
          <w:numId w:val="6"/>
        </w:numPr>
        <w:tabs>
          <w:tab w:val="left" w:pos="887"/>
        </w:tabs>
        <w:spacing w:before="119" w:after="0" w:line="240" w:lineRule="auto"/>
        <w:ind w:left="886" w:right="0" w:hanging="361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корректной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форме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формулировать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разногласия,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свои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возражения;</w:t>
      </w:r>
    </w:p>
    <w:p>
      <w:pPr>
        <w:numPr>
          <w:ilvl w:val="0"/>
          <w:numId w:val="6"/>
        </w:numPr>
        <w:tabs>
          <w:tab w:val="left" w:pos="887"/>
        </w:tabs>
        <w:spacing w:before="180" w:after="0" w:line="240" w:lineRule="auto"/>
        <w:ind w:left="886" w:right="0" w:hanging="361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представлять</w:t>
      </w:r>
      <w:r>
        <w:rPr>
          <w:rFonts w:ascii="Times New Roman" w:hAnsi="Times New Roman" w:eastAsia="Times New Roman" w:cs="Times New Roman"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результаты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решения</w:t>
      </w:r>
      <w:r>
        <w:rPr>
          <w:rFonts w:ascii="Times New Roman" w:hAnsi="Times New Roman" w:eastAsia="Times New Roman" w:cs="Times New Roman"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задачи,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эксперимента,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исследования,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проекта;</w:t>
      </w:r>
    </w:p>
    <w:p>
      <w:pPr>
        <w:numPr>
          <w:ilvl w:val="0"/>
          <w:numId w:val="6"/>
        </w:numPr>
        <w:tabs>
          <w:tab w:val="left" w:pos="887"/>
        </w:tabs>
        <w:spacing w:before="180" w:after="0" w:line="292" w:lineRule="auto"/>
        <w:ind w:left="526" w:right="513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самостоятельно выбирать формат выступления с учётом задач презентации и особенностей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аудитории.</w:t>
      </w:r>
    </w:p>
    <w:p>
      <w:pPr>
        <w:spacing w:before="107" w:after="0" w:line="240" w:lineRule="auto"/>
        <w:ind w:left="28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Сотрудничество:</w:t>
      </w:r>
    </w:p>
    <w:p>
      <w:pPr>
        <w:numPr>
          <w:ilvl w:val="0"/>
          <w:numId w:val="7"/>
        </w:numPr>
        <w:tabs>
          <w:tab w:val="left" w:pos="887"/>
        </w:tabs>
        <w:spacing w:before="168" w:after="0" w:line="292" w:lineRule="auto"/>
        <w:ind w:left="526" w:right="455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понимать и использовать преимущества командной и индивидуальной работы при решении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учебных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математических задач;</w:t>
      </w:r>
    </w:p>
    <w:p>
      <w:pPr>
        <w:numPr>
          <w:ilvl w:val="0"/>
          <w:numId w:val="7"/>
        </w:numPr>
        <w:tabs>
          <w:tab w:val="left" w:pos="887"/>
        </w:tabs>
        <w:spacing w:before="119" w:after="0" w:line="292" w:lineRule="auto"/>
        <w:ind w:left="526" w:right="70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принимать цель совместной деятельности, планировать организацию совместной работы,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распределять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виды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работ,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договариваться,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обсуждать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процесс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результат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работы;</w:t>
      </w:r>
    </w:p>
    <w:p>
      <w:pPr>
        <w:numPr>
          <w:ilvl w:val="0"/>
          <w:numId w:val="7"/>
        </w:numPr>
        <w:tabs>
          <w:tab w:val="left" w:pos="887"/>
        </w:tabs>
        <w:spacing w:before="119" w:after="0" w:line="292" w:lineRule="auto"/>
        <w:ind w:left="526" w:right="404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обобщать мнения нескольких людей; участвовать в групповых формах работы (обсуждения,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обмен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мнениями, мозговые штурмы и др.);</w:t>
      </w:r>
    </w:p>
    <w:p>
      <w:pPr>
        <w:numPr>
          <w:ilvl w:val="0"/>
          <w:numId w:val="7"/>
        </w:numPr>
        <w:tabs>
          <w:tab w:val="left" w:pos="887"/>
        </w:tabs>
        <w:spacing w:before="119" w:after="0" w:line="240" w:lineRule="auto"/>
        <w:ind w:left="886" w:right="0" w:hanging="361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выполнять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свою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часть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работы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координировать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свои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действия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другими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членами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команды;</w:t>
      </w:r>
    </w:p>
    <w:p>
      <w:pPr>
        <w:numPr>
          <w:ilvl w:val="0"/>
          <w:numId w:val="7"/>
        </w:numPr>
        <w:tabs>
          <w:tab w:val="left" w:pos="887"/>
        </w:tabs>
        <w:spacing w:before="180" w:after="0" w:line="292" w:lineRule="auto"/>
        <w:ind w:left="526" w:right="1004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оценивать качество своего вклада в общий продукт по критериям, сформулированным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участниками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взаимодействия.</w:t>
      </w:r>
    </w:p>
    <w:p>
      <w:pPr>
        <w:numPr>
          <w:ilvl w:val="0"/>
          <w:numId w:val="7"/>
        </w:numPr>
        <w:tabs>
          <w:tab w:val="left" w:pos="607"/>
        </w:tabs>
        <w:spacing w:before="107" w:after="0" w:line="292" w:lineRule="auto"/>
        <w:ind w:left="106" w:right="440" w:firstLine="180"/>
        <w:jc w:val="left"/>
        <w:rPr>
          <w:rFonts w:ascii="Times New Roman" w:hAnsi="Times New Roman" w:eastAsia="Times New Roman" w:cs="Times New Roman"/>
          <w:i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i/>
          <w:color w:val="auto"/>
          <w:spacing w:val="0"/>
          <w:position w:val="0"/>
          <w:sz w:val="24"/>
          <w:shd w:val="clear" w:fill="auto"/>
        </w:rPr>
        <w:t xml:space="preserve">Универсальные </w:t>
      </w:r>
      <w:r>
        <w:rPr>
          <w:rFonts w:ascii="Times New Roman" w:hAnsi="Times New Roman" w:eastAsia="Times New Roman" w:cs="Times New Roman"/>
          <w:b/>
          <w:i/>
          <w:color w:val="auto"/>
          <w:spacing w:val="0"/>
          <w:position w:val="0"/>
          <w:sz w:val="24"/>
          <w:shd w:val="clear" w:fill="auto"/>
        </w:rPr>
        <w:t xml:space="preserve">регулятивные </w:t>
      </w:r>
      <w:r>
        <w:rPr>
          <w:rFonts w:ascii="Times New Roman" w:hAnsi="Times New Roman" w:eastAsia="Times New Roman" w:cs="Times New Roman"/>
          <w:i/>
          <w:color w:val="auto"/>
          <w:spacing w:val="0"/>
          <w:position w:val="0"/>
          <w:sz w:val="24"/>
          <w:shd w:val="clear" w:fill="auto"/>
        </w:rPr>
        <w:t>действия обеспечивают формирование смысловых установок и</w:t>
      </w:r>
      <w:r>
        <w:rPr>
          <w:rFonts w:ascii="Times New Roman" w:hAnsi="Times New Roman" w:eastAsia="Times New Roman" w:cs="Times New Roman"/>
          <w:i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i/>
          <w:color w:val="auto"/>
          <w:spacing w:val="0"/>
          <w:position w:val="0"/>
          <w:sz w:val="24"/>
          <w:shd w:val="clear" w:fill="auto"/>
        </w:rPr>
        <w:t>жизненных</w:t>
      </w:r>
      <w:r>
        <w:rPr>
          <w:rFonts w:ascii="Times New Roman" w:hAnsi="Times New Roman" w:eastAsia="Times New Roman" w:cs="Times New Roman"/>
          <w:i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i/>
          <w:color w:val="auto"/>
          <w:spacing w:val="0"/>
          <w:position w:val="0"/>
          <w:sz w:val="24"/>
          <w:shd w:val="clear" w:fill="auto"/>
        </w:rPr>
        <w:t>навыков</w:t>
      </w:r>
      <w:r>
        <w:rPr>
          <w:rFonts w:ascii="Times New Roman" w:hAnsi="Times New Roman" w:eastAsia="Times New Roman" w:cs="Times New Roman"/>
          <w:i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i/>
          <w:color w:val="auto"/>
          <w:spacing w:val="0"/>
          <w:position w:val="0"/>
          <w:sz w:val="24"/>
          <w:shd w:val="clear" w:fill="auto"/>
        </w:rPr>
        <w:t>личности.</w:t>
      </w:r>
    </w:p>
    <w:p>
      <w:pPr>
        <w:spacing w:before="118" w:after="0" w:line="240" w:lineRule="auto"/>
        <w:ind w:left="28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Самоорганизация:</w:t>
      </w:r>
    </w:p>
    <w:p>
      <w:pPr>
        <w:numPr>
          <w:ilvl w:val="0"/>
          <w:numId w:val="8"/>
        </w:numPr>
        <w:tabs>
          <w:tab w:val="left" w:pos="887"/>
        </w:tabs>
        <w:spacing w:before="169" w:after="0" w:line="292" w:lineRule="auto"/>
        <w:ind w:left="526" w:right="398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самостоятельно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составлять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план,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алгоритм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решения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задачи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(или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его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часть),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выбирать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способ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решения с учётом имеющихся ресурсов и собственных возможностей, аргументировать и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корректировать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варианты решений с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учётом новой информации.</w:t>
      </w:r>
    </w:p>
    <w:p>
      <w:pPr>
        <w:spacing w:before="0" w:after="0" w:line="292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</w:p>
    <w:p>
      <w:pPr>
        <w:spacing w:before="78" w:after="0" w:line="240" w:lineRule="auto"/>
        <w:ind w:left="28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Самоконтроль:</w:t>
      </w:r>
    </w:p>
    <w:p>
      <w:pPr>
        <w:numPr>
          <w:ilvl w:val="0"/>
          <w:numId w:val="9"/>
        </w:numPr>
        <w:tabs>
          <w:tab w:val="left" w:pos="887"/>
        </w:tabs>
        <w:spacing w:before="168" w:after="0" w:line="292" w:lineRule="auto"/>
        <w:ind w:left="526" w:right="1665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владеть способами самопроверки, самоконтроля процесса и результата решения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математической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задачи;</w:t>
      </w:r>
    </w:p>
    <w:p>
      <w:pPr>
        <w:numPr>
          <w:ilvl w:val="0"/>
          <w:numId w:val="9"/>
        </w:numPr>
        <w:tabs>
          <w:tab w:val="left" w:pos="887"/>
        </w:tabs>
        <w:spacing w:before="119" w:after="0" w:line="292" w:lineRule="auto"/>
        <w:ind w:left="526" w:right="274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предвидеть трудности, которые могут возникнуть при решении задачи, вносить коррективы в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деятельность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основе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новых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обстоятельств,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найденных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ошибок,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выявленных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трудностей;</w:t>
      </w:r>
    </w:p>
    <w:p>
      <w:pPr>
        <w:numPr>
          <w:ilvl w:val="0"/>
          <w:numId w:val="9"/>
        </w:numPr>
        <w:tabs>
          <w:tab w:val="left" w:pos="887"/>
        </w:tabs>
        <w:spacing w:before="119" w:after="0" w:line="292" w:lineRule="auto"/>
        <w:ind w:left="526" w:right="337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оценивать соответствие результата деятельности поставленной цели и условиям, объяснять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причины достижения или недостижения цели, находить ошибку, давать оценку приобретённому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опыту.</w:t>
      </w:r>
    </w:p>
    <w:p>
      <w:pPr>
        <w:spacing w:before="8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1"/>
          <w:shd w:val="clear" w:fill="auto"/>
        </w:rPr>
      </w:pPr>
    </w:p>
    <w:p>
      <w:pPr>
        <w:spacing w:before="0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ПРЕДМЕТНЫЕ</w:t>
      </w:r>
      <w:r>
        <w:rPr>
          <w:rFonts w:ascii="Times New Roman" w:hAnsi="Times New Roman" w:eastAsia="Times New Roman" w:cs="Times New Roman"/>
          <w:b/>
          <w:color w:val="auto"/>
          <w:spacing w:val="-9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РЕЗУЛЬТАТЫ</w:t>
      </w:r>
    </w:p>
    <w:p>
      <w:pPr>
        <w:spacing w:before="11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1"/>
          <w:shd w:val="clear" w:fill="auto"/>
        </w:rPr>
      </w:pPr>
    </w:p>
    <w:p>
      <w:pPr>
        <w:spacing w:before="0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Числа</w:t>
      </w:r>
      <w:r>
        <w:rPr>
          <w:rFonts w:ascii="Times New Roman" w:hAnsi="Times New Roman" w:eastAsia="Times New Roman" w:cs="Times New Roman"/>
          <w:b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b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вычисления</w:t>
      </w:r>
    </w:p>
    <w:p>
      <w:pPr>
        <w:spacing w:before="156" w:after="0" w:line="292" w:lineRule="auto"/>
        <w:ind w:left="106" w:right="243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Понимать и правильно употреблять термины, связанные с натуральными числами, обыкновенными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десятичными дробями.</w:t>
      </w:r>
    </w:p>
    <w:p>
      <w:pPr>
        <w:spacing w:before="0" w:after="0" w:line="292" w:lineRule="auto"/>
        <w:ind w:left="106" w:right="0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Сравнивать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упорядочивать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натуральные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числа,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сравнивать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простейших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случаях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обыкновенные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дроби,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десятичные дроби.</w:t>
      </w:r>
    </w:p>
    <w:p>
      <w:pPr>
        <w:spacing w:before="0" w:after="0" w:line="292" w:lineRule="auto"/>
        <w:ind w:left="106" w:right="233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Соотносить точку на координатной (числовой) прямой с соответствующим ей числом и изображать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натуральные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числа точками на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координатной (числовой)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прямой.</w:t>
      </w:r>
    </w:p>
    <w:p>
      <w:pPr>
        <w:spacing w:before="0" w:after="0" w:line="292" w:lineRule="auto"/>
        <w:ind w:left="106" w:right="907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Выполнять арифметические действия с натуральными числами, с обыкновенными дробями в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простейших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случаях.</w:t>
      </w:r>
    </w:p>
    <w:p>
      <w:pPr>
        <w:spacing w:before="0" w:after="0" w:line="292" w:lineRule="auto"/>
        <w:ind w:left="286" w:right="3718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Выполнять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проверку,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прикидку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результата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вычислений.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Округлять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натуральные числа.</w:t>
      </w:r>
    </w:p>
    <w:p>
      <w:pPr>
        <w:spacing w:before="186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Решение</w:t>
      </w:r>
      <w:r>
        <w:rPr>
          <w:rFonts w:ascii="Times New Roman" w:hAnsi="Times New Roman" w:eastAsia="Times New Roman" w:cs="Times New Roman"/>
          <w:b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текстовых</w:t>
      </w:r>
      <w:r>
        <w:rPr>
          <w:rFonts w:ascii="Times New Roman" w:hAnsi="Times New Roman" w:eastAsia="Times New Roman" w:cs="Times New Roman"/>
          <w:b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задач</w:t>
      </w:r>
    </w:p>
    <w:p>
      <w:pPr>
        <w:spacing w:before="156" w:after="0" w:line="292" w:lineRule="auto"/>
        <w:ind w:left="106" w:right="760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Решать текстовые задачи арифметическим способом и с помощью организованного конечного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перебора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всех возможных вариантов.</w:t>
      </w:r>
    </w:p>
    <w:p>
      <w:pPr>
        <w:spacing w:before="0" w:after="0" w:line="292" w:lineRule="auto"/>
        <w:ind w:left="106" w:right="183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Решать</w:t>
      </w:r>
      <w:r>
        <w:rPr>
          <w:rFonts w:ascii="Times New Roman" w:hAnsi="Times New Roman" w:eastAsia="Times New Roman" w:cs="Times New Roman"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задачи,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содержащие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зависимости,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связывающие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величины: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скорость,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время,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расстояние;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цена,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количество, стоимость.</w:t>
      </w:r>
    </w:p>
    <w:p>
      <w:pPr>
        <w:spacing w:before="0" w:after="0" w:line="292" w:lineRule="auto"/>
        <w:ind w:left="286" w:right="822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Использовать</w:t>
      </w:r>
      <w:r>
        <w:rPr>
          <w:rFonts w:ascii="Times New Roman" w:hAnsi="Times New Roman" w:eastAsia="Times New Roman" w:cs="Times New Roman"/>
          <w:color w:val="auto"/>
          <w:spacing w:val="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краткие</w:t>
      </w:r>
      <w:r>
        <w:rPr>
          <w:rFonts w:ascii="Times New Roman" w:hAnsi="Times New Roman" w:eastAsia="Times New Roman" w:cs="Times New Roman"/>
          <w:color w:val="auto"/>
          <w:spacing w:val="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записи,</w:t>
      </w:r>
      <w:r>
        <w:rPr>
          <w:rFonts w:ascii="Times New Roman" w:hAnsi="Times New Roman" w:eastAsia="Times New Roman" w:cs="Times New Roman"/>
          <w:color w:val="auto"/>
          <w:spacing w:val="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схемы,</w:t>
      </w:r>
      <w:r>
        <w:rPr>
          <w:rFonts w:ascii="Times New Roman" w:hAnsi="Times New Roman" w:eastAsia="Times New Roman" w:cs="Times New Roman"/>
          <w:color w:val="auto"/>
          <w:spacing w:val="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таблицы,</w:t>
      </w:r>
      <w:r>
        <w:rPr>
          <w:rFonts w:ascii="Times New Roman" w:hAnsi="Times New Roman" w:eastAsia="Times New Roman" w:cs="Times New Roman"/>
          <w:color w:val="auto"/>
          <w:spacing w:val="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обозначения</w:t>
      </w:r>
      <w:r>
        <w:rPr>
          <w:rFonts w:ascii="Times New Roman" w:hAnsi="Times New Roman" w:eastAsia="Times New Roman" w:cs="Times New Roman"/>
          <w:color w:val="auto"/>
          <w:spacing w:val="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при</w:t>
      </w:r>
      <w:r>
        <w:rPr>
          <w:rFonts w:ascii="Times New Roman" w:hAnsi="Times New Roman" w:eastAsia="Times New Roman" w:cs="Times New Roman"/>
          <w:color w:val="auto"/>
          <w:spacing w:val="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решении</w:t>
      </w:r>
      <w:r>
        <w:rPr>
          <w:rFonts w:ascii="Times New Roman" w:hAnsi="Times New Roman" w:eastAsia="Times New Roman" w:cs="Times New Roman"/>
          <w:color w:val="auto"/>
          <w:spacing w:val="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задач.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Пользоваться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основными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единицами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измерения: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цены,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массы;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расстояния,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времени,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скорости;</w:t>
      </w:r>
    </w:p>
    <w:p>
      <w:pPr>
        <w:spacing w:before="0" w:after="0" w:line="275" w:lineRule="auto"/>
        <w:ind w:left="106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выражать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одни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единицы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вели-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чины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через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другие.</w:t>
      </w:r>
    </w:p>
    <w:p>
      <w:pPr>
        <w:spacing w:before="58" w:after="0" w:line="292" w:lineRule="auto"/>
        <w:ind w:left="106" w:right="0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Извлекать, анализировать, оценивать информацию, представленную в таблице, на столбчатой</w:t>
      </w:r>
      <w:r>
        <w:rPr>
          <w:rFonts w:ascii="Times New Roman" w:hAnsi="Times New Roman" w:eastAsia="Times New Roman" w:cs="Times New Roman"/>
          <w:color w:val="auto"/>
          <w:spacing w:val="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диаграмме,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интерпретировать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представленные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данные,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использовать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данные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при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решении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задач.</w:t>
      </w:r>
    </w:p>
    <w:p>
      <w:pPr>
        <w:spacing w:before="191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Наглядная</w:t>
      </w:r>
      <w:r>
        <w:rPr>
          <w:rFonts w:ascii="Times New Roman" w:hAnsi="Times New Roman" w:eastAsia="Times New Roman" w:cs="Times New Roman"/>
          <w:b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геометрия</w:t>
      </w:r>
    </w:p>
    <w:p>
      <w:pPr>
        <w:spacing w:before="156" w:after="0" w:line="292" w:lineRule="auto"/>
        <w:ind w:left="106" w:right="0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Пользоваться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геометрическими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понятиями: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точка,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прямая,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отрезок,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луч,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угол,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многоугольник,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окружность,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круг.</w:t>
      </w:r>
    </w:p>
    <w:p>
      <w:pPr>
        <w:spacing w:before="0" w:after="0" w:line="292" w:lineRule="auto"/>
        <w:ind w:left="106" w:right="634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Приводить примеры объектов окружающего мира, имеющих форму изученных геометрических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фигур.</w:t>
      </w:r>
    </w:p>
    <w:p>
      <w:pPr>
        <w:spacing w:before="0" w:after="0" w:line="292" w:lineRule="auto"/>
        <w:ind w:left="106" w:right="596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Использовать терминологию, связанную с углами: вершина сторона; с многоугольниками: угол,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вершина,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сторона, диагональ;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 окружностью: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радиус, диаметр,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центр.</w:t>
      </w:r>
    </w:p>
    <w:p>
      <w:pPr>
        <w:spacing w:before="0" w:after="0" w:line="292" w:lineRule="auto"/>
        <w:ind w:left="106" w:right="515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Изображать изученные геометрические фигуры на нелинованной и клетчатой бумаге с помощью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циркуля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 линейки.</w:t>
      </w:r>
    </w:p>
    <w:p>
      <w:pPr>
        <w:spacing w:before="0" w:after="0" w:line="292" w:lineRule="auto"/>
        <w:ind w:left="106" w:right="647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Находить длины отрезков непосредственным измерением с помощью линейки, строить отрезки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заданной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длины;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строить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окружность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заданного радиуса.</w:t>
      </w:r>
    </w:p>
    <w:p>
      <w:pPr>
        <w:spacing w:before="0" w:after="0" w:line="275" w:lineRule="auto"/>
        <w:ind w:left="286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Использовать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свойства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сторон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углов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прямоугольника,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квадрата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для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их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построения,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вычисления</w:t>
      </w:r>
    </w:p>
    <w:p>
      <w:pPr>
        <w:spacing w:before="0" w:after="0" w:line="275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2"/>
          <w:shd w:val="clear" w:fill="auto"/>
        </w:rPr>
      </w:pPr>
    </w:p>
    <w:p>
      <w:pPr>
        <w:spacing w:before="62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площади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периметра.</w:t>
      </w:r>
    </w:p>
    <w:p>
      <w:pPr>
        <w:spacing w:before="60" w:after="0" w:line="292" w:lineRule="auto"/>
        <w:ind w:left="106" w:right="183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Вычислять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периметр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площадь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квадрата,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прямоугольника,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фигур,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составленных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из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прямоугольников,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том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числе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фигур,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изображённых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клетчатой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бумаге.</w:t>
      </w:r>
    </w:p>
    <w:p>
      <w:pPr>
        <w:spacing w:before="0" w:after="0" w:line="292" w:lineRule="auto"/>
        <w:ind w:left="106" w:right="608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Пользоваться основными метрическими единицами измерения длины, площади; выражать одни</w:t>
      </w:r>
      <w:r>
        <w:rPr>
          <w:rFonts w:ascii="Times New Roman" w:hAnsi="Times New Roman" w:eastAsia="Times New Roman" w:cs="Times New Roman"/>
          <w:color w:val="auto"/>
          <w:spacing w:val="-5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единицы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величины через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другие.</w:t>
      </w:r>
    </w:p>
    <w:p>
      <w:pPr>
        <w:spacing w:before="0" w:after="0" w:line="292" w:lineRule="auto"/>
        <w:ind w:left="106" w:right="0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Распознавать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параллелепипед,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куб,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использовать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терминологию: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вершина,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ребро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грань,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измерения;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находить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измерения</w:t>
      </w:r>
      <w:r>
        <w:rPr>
          <w:rFonts w:ascii="Times New Roman" w:hAnsi="Times New Roman" w:eastAsia="Times New Roman" w:cs="Times New Roman"/>
          <w:color w:val="auto"/>
          <w:spacing w:val="-1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параллелепипеда, куба.</w:t>
      </w:r>
    </w:p>
    <w:p>
      <w:pPr>
        <w:spacing w:before="0" w:after="0" w:line="292" w:lineRule="auto"/>
        <w:ind w:left="106" w:right="0" w:firstLine="18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Вычислять</w:t>
      </w:r>
      <w:r>
        <w:rPr>
          <w:rFonts w:ascii="Times New Roman" w:hAnsi="Times New Roman" w:eastAsia="Times New Roman" w:cs="Times New Roman"/>
          <w:color w:val="auto"/>
          <w:spacing w:val="-6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объём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куба,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параллелепипеда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по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заданным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измерениям,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пользоваться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единицами</w:t>
      </w:r>
      <w:r>
        <w:rPr>
          <w:rFonts w:ascii="Times New Roman" w:hAnsi="Times New Roman" w:eastAsia="Times New Roman" w:cs="Times New Roman"/>
          <w:color w:val="auto"/>
          <w:spacing w:val="-5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измерения</w:t>
      </w:r>
      <w:r>
        <w:rPr>
          <w:rFonts w:ascii="Times New Roman" w:hAnsi="Times New Roman" w:eastAsia="Times New Roman" w:cs="Times New Roman"/>
          <w:color w:val="auto"/>
          <w:spacing w:val="-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объёма.</w:t>
      </w:r>
    </w:p>
    <w:p>
      <w:pPr>
        <w:spacing w:before="0" w:after="0" w:line="275" w:lineRule="auto"/>
        <w:ind w:left="286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Решать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несложные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задачи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на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измерение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геометрических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величин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</w:t>
      </w:r>
      <w:r>
        <w:rPr>
          <w:rFonts w:ascii="Times New Roman" w:hAnsi="Times New Roman" w:eastAsia="Times New Roman" w:cs="Times New Roman"/>
          <w:color w:val="auto"/>
          <w:spacing w:val="-5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практических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ситуациях.</w:t>
      </w:r>
    </w:p>
    <w:p>
      <w:pPr>
        <w:spacing w:before="0" w:after="0" w:line="275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2"/>
          <w:shd w:val="clear" w:fill="auto"/>
        </w:rPr>
      </w:pPr>
    </w:p>
    <w:p>
      <w:pPr>
        <w:spacing w:before="80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19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19"/>
          <w:shd w:val="clear" w:fill="auto"/>
        </w:rPr>
        <w:t>ТЕМАТИЧЕСКОЕ</w:t>
      </w:r>
      <w:r>
        <w:rPr>
          <w:rFonts w:ascii="Times New Roman" w:hAnsi="Times New Roman" w:eastAsia="Times New Roman" w:cs="Times New Roman"/>
          <w:b/>
          <w:color w:val="auto"/>
          <w:spacing w:val="9"/>
          <w:position w:val="0"/>
          <w:sz w:val="19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19"/>
          <w:shd w:val="clear" w:fill="auto"/>
        </w:rPr>
        <w:t>ПЛАНИРОВАНИЕ</w:t>
      </w:r>
    </w:p>
    <w:p>
      <w:pPr>
        <w:spacing w:before="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0"/>
          <w:shd w:val="clear" w:fill="auto"/>
        </w:rPr>
      </w:pPr>
    </w:p>
    <w:p>
      <w:pPr>
        <w:spacing w:before="7" w:after="1" w:line="240" w:lineRule="auto"/>
        <w:ind w:left="0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9"/>
          <w:shd w:val="clear" w:fill="auto"/>
        </w:rPr>
      </w:pPr>
    </w:p>
    <w:tbl>
      <w:tblPr>
        <w:tblStyle w:val="4"/>
        <w:tblW w:w="0" w:type="auto"/>
        <w:tblInd w:w="121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11"/>
        <w:gridCol w:w="1210"/>
        <w:gridCol w:w="382"/>
        <w:gridCol w:w="538"/>
        <w:gridCol w:w="539"/>
        <w:gridCol w:w="637"/>
        <w:gridCol w:w="849"/>
        <w:gridCol w:w="993"/>
        <w:gridCol w:w="273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66" w:lineRule="auto"/>
              <w:ind w:left="76" w:right="62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15"/>
                <w:shd w:val="clear" w:fill="auto"/>
              </w:rPr>
              <w:t>№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15"/>
                <w:shd w:val="clear" w:fill="auto"/>
              </w:rPr>
              <w:t>п/п</w:t>
            </w:r>
          </w:p>
        </w:tc>
        <w:tc>
          <w:tcPr>
            <w:tcW w:w="318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15"/>
                <w:shd w:val="clear" w:fill="auto"/>
              </w:rPr>
              <w:t>Наименование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15"/>
                <w:shd w:val="clear" w:fill="auto"/>
              </w:rPr>
              <w:t>разделов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15"/>
                <w:shd w:val="clear" w:fill="auto"/>
              </w:rPr>
              <w:t>тем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15"/>
                <w:shd w:val="clear" w:fill="auto"/>
              </w:rPr>
              <w:t>программы</w:t>
            </w:r>
          </w:p>
        </w:tc>
        <w:tc>
          <w:tcPr>
            <w:tcW w:w="277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15"/>
                <w:shd w:val="clear" w:fill="auto"/>
              </w:rPr>
              <w:t>Количество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15"/>
                <w:shd w:val="clear" w:fill="auto"/>
              </w:rPr>
              <w:t>часов</w:t>
            </w:r>
          </w:p>
        </w:tc>
        <w:tc>
          <w:tcPr>
            <w:tcW w:w="80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66" w:lineRule="auto"/>
              <w:ind w:left="78" w:right="4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15"/>
                <w:shd w:val="clear" w:fill="auto"/>
              </w:rPr>
              <w:t>Дата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15"/>
                <w:shd w:val="clear" w:fill="auto"/>
              </w:rPr>
              <w:t>изучения</w:t>
            </w:r>
          </w:p>
        </w:tc>
        <w:tc>
          <w:tcPr>
            <w:tcW w:w="368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40" w:lineRule="auto"/>
              <w:ind w:left="78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15"/>
                <w:shd w:val="clear" w:fill="auto"/>
              </w:rPr>
              <w:t>Виды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15"/>
                <w:shd w:val="clear" w:fill="auto"/>
              </w:rPr>
              <w:t>деятельности</w:t>
            </w:r>
          </w:p>
        </w:tc>
        <w:tc>
          <w:tcPr>
            <w:tcW w:w="123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66" w:lineRule="auto"/>
              <w:ind w:left="78" w:right="163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15"/>
                <w:shd w:val="clear" w:fill="auto"/>
              </w:rPr>
              <w:t>Виды, формы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15"/>
                <w:shd w:val="clear" w:fill="auto"/>
              </w:rPr>
              <w:t>контроля</w:t>
            </w:r>
          </w:p>
        </w:tc>
        <w:tc>
          <w:tcPr>
            <w:tcW w:w="342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66" w:lineRule="auto"/>
              <w:ind w:left="78" w:right="222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15"/>
                <w:shd w:val="clear" w:fill="auto"/>
              </w:rPr>
              <w:t>Электронные (цифровые) образовательные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15"/>
                <w:shd w:val="clear" w:fill="auto"/>
              </w:rPr>
              <w:t>ресурсы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18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15"/>
                <w:shd w:val="clear" w:fill="auto"/>
              </w:rPr>
              <w:t>всего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66" w:lineRule="auto"/>
              <w:ind w:left="76" w:right="44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15"/>
                <w:shd w:val="clear" w:fill="auto"/>
              </w:rPr>
              <w:t>контрольные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15"/>
                <w:shd w:val="clear" w:fill="auto"/>
              </w:rPr>
              <w:t>работы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66" w:lineRule="auto"/>
              <w:ind w:left="77" w:right="44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15"/>
                <w:shd w:val="clear" w:fill="auto"/>
              </w:rPr>
              <w:t>практические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15"/>
                <w:shd w:val="clear" w:fill="auto"/>
              </w:rPr>
              <w:t>работы</w:t>
            </w:r>
          </w:p>
        </w:tc>
        <w:tc>
          <w:tcPr>
            <w:tcW w:w="80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23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42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5499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40" w:lineRule="auto"/>
              <w:ind w:left="76" w:right="0" w:firstLine="0"/>
              <w:jc w:val="left"/>
              <w:rPr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15"/>
                <w:shd w:val="clear" w:fill="auto"/>
              </w:rPr>
              <w:t>Раздел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15"/>
                <w:shd w:val="clear" w:fill="auto"/>
              </w:rPr>
              <w:t>1.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15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0"/>
                <w:position w:val="0"/>
                <w:sz w:val="15"/>
                <w:shd w:val="clear" w:fill="auto"/>
              </w:rPr>
              <w:t>Натуральные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0"/>
                <w:position w:val="0"/>
                <w:sz w:val="15"/>
                <w:shd w:val="clear" w:fill="auto"/>
              </w:rPr>
              <w:t>числа.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0"/>
                <w:position w:val="0"/>
                <w:sz w:val="15"/>
                <w:shd w:val="clear" w:fill="auto"/>
              </w:rPr>
              <w:t>Действия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0"/>
                <w:position w:val="0"/>
                <w:sz w:val="15"/>
                <w:shd w:val="clear" w:fill="auto"/>
              </w:rPr>
              <w:t>с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0"/>
                <w:position w:val="0"/>
                <w:sz w:val="15"/>
                <w:shd w:val="clear" w:fill="auto"/>
              </w:rPr>
              <w:t>натуральными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0"/>
                <w:position w:val="0"/>
                <w:sz w:val="15"/>
                <w:shd w:val="clear" w:fill="auto"/>
              </w:rPr>
              <w:t>числами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40" w:lineRule="auto"/>
              <w:ind w:left="55" w:right="49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1.1.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66" w:lineRule="auto"/>
              <w:ind w:left="76" w:right="0" w:firstLine="0"/>
              <w:jc w:val="left"/>
              <w:rPr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221E1F"/>
                <w:spacing w:val="0"/>
                <w:position w:val="0"/>
                <w:sz w:val="15"/>
                <w:shd w:val="clear" w:fill="auto"/>
              </w:rPr>
              <w:t>Десятичная</w:t>
            </w:r>
            <w:r>
              <w:rPr>
                <w:rFonts w:ascii="Times New Roman" w:hAnsi="Times New Roman" w:eastAsia="Times New Roman" w:cs="Times New Roman"/>
                <w:color w:val="221E1F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21E1F"/>
                <w:spacing w:val="0"/>
                <w:position w:val="0"/>
                <w:sz w:val="15"/>
                <w:shd w:val="clear" w:fill="auto"/>
              </w:rPr>
              <w:t>система</w:t>
            </w:r>
            <w:r>
              <w:rPr>
                <w:rFonts w:ascii="Times New Roman" w:hAnsi="Times New Roman" w:eastAsia="Times New Roman" w:cs="Times New Roman"/>
                <w:color w:val="221E1F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21E1F"/>
                <w:spacing w:val="0"/>
                <w:position w:val="0"/>
                <w:sz w:val="15"/>
                <w:shd w:val="clear" w:fill="auto"/>
              </w:rPr>
              <w:t xml:space="preserve">счисления.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Натуральное</w:t>
            </w:r>
            <w:r>
              <w:rPr>
                <w:rFonts w:ascii="Times New Roman" w:hAnsi="Times New Roman" w:eastAsia="Times New Roman" w:cs="Times New Roman"/>
                <w:color w:val="auto"/>
                <w:spacing w:val="-35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число.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Ряд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натуральных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чисел.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Число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0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4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66" w:lineRule="auto"/>
              <w:ind w:left="78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Распознавать истинные и ложные высказывания о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натуральных числах, приводить примеры и контр-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примеры, строить высказывания и отрицания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высказываний о свойствах натуральных чисел;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Решать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задачи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помощью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перебора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всех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возможных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вариантов;</w:t>
            </w:r>
          </w:p>
          <w:p>
            <w:pPr>
              <w:spacing w:before="4" w:after="0" w:line="240" w:lineRule="auto"/>
              <w:ind w:left="78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Знакомиться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с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историей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развития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арифметики;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66" w:lineRule="auto"/>
              <w:ind w:left="78" w:right="46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Устный опрос;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Тестирование;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Диктант;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Самооценка с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использованием</w:t>
            </w:r>
          </w:p>
          <w:p>
            <w:pPr>
              <w:spacing w:before="5" w:after="0" w:line="266" w:lineRule="auto"/>
              <w:ind w:left="78" w:right="239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«Оценочного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листа»;</w:t>
            </w: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535" w:lineRule="auto"/>
              <w:ind w:left="78" w:right="0" w:firstLine="0"/>
              <w:jc w:val="left"/>
              <w:rPr>
                <w:color w:val="auto"/>
                <w:position w:val="0"/>
              </w:rPr>
            </w:pPr>
            <w:r>
              <w:fldChar w:fldCharType="begin"/>
            </w:r>
            <w:r>
              <w:instrText xml:space="preserve"> HYPERLINK "https://toytheater.com/category/teacher-tools/"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https://toytheater.com/category/teacher-tools/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"https://resh.edu.ru/subject/lesson/7719/start/316201/"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https://resh.edu.ru/subject/lesson/7719/start/316201/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40" w:lineRule="auto"/>
              <w:ind w:left="55" w:right="49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1.2.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66" w:lineRule="auto"/>
              <w:ind w:left="76" w:right="617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Натуральные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числа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координатной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прямой. Сравнение, округление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натуральных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чисел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7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66" w:lineRule="auto"/>
              <w:ind w:left="78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Читать,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записывать,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сравнивать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натуральные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числа;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предлагать и обсуждать способы упорядочивания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чисел;</w:t>
            </w:r>
          </w:p>
          <w:p>
            <w:pPr>
              <w:spacing w:before="2" w:after="0" w:line="266" w:lineRule="auto"/>
              <w:ind w:left="78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Изображать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координатную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прямую,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отмечать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числа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точками на координатной прямой, находить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координаты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точки;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66" w:lineRule="auto"/>
              <w:ind w:left="78" w:right="145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Устный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опрос;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Практическая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работа;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Тестирование;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Диктант;</w:t>
            </w: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66" w:lineRule="auto"/>
              <w:ind w:left="78" w:right="0" w:firstLine="0"/>
              <w:jc w:val="left"/>
              <w:rPr>
                <w:color w:val="auto"/>
                <w:position w:val="0"/>
              </w:rPr>
            </w:pPr>
            <w:r>
              <w:fldChar w:fldCharType="begin"/>
            </w:r>
            <w:r>
              <w:instrText xml:space="preserve"> HYPERLINK "https://resh.edu.ru/subject/lesson/7738/start/312492/"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https://resh.edu.ru/subject/lesson/7738/start/312492/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"https://resh.edu.ru/subject/lesson/7718/start/316232/"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https://resh.edu.ru/subject/lesson/7718/start/316232/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40" w:lineRule="auto"/>
              <w:ind w:left="55" w:right="49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1.3.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66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Арифметические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действия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с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натуральными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числами. Свойства нуля при сложении и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умножении, свойства единицы при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умножении.</w:t>
            </w:r>
            <w:r>
              <w:rPr>
                <w:rFonts w:ascii="Times New Roman" w:hAnsi="Times New Roman" w:eastAsia="Times New Roman" w:cs="Times New Roman"/>
                <w:color w:val="auto"/>
                <w:spacing w:val="3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Решение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текстовых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зада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11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66" w:lineRule="auto"/>
              <w:ind w:left="78" w:right="132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Исследовать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свойства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натурального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ряда,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чисел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0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при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сложении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умножении;</w:t>
            </w:r>
          </w:p>
          <w:p>
            <w:pPr>
              <w:spacing w:before="2" w:after="0" w:line="266" w:lineRule="auto"/>
              <w:ind w:left="78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Выполнять арифметические действия с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натуральными числами, вычислять значения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числовых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выражений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со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скобками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без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скобок;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Моделировать ход решения задачи с помощью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рисунка,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схемы,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таблицы;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66" w:lineRule="auto"/>
              <w:ind w:left="78" w:right="145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Устный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опрос;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Тестирование;</w:t>
            </w: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40" w:lineRule="auto"/>
              <w:ind w:left="55" w:right="49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1.4.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66" w:lineRule="auto"/>
              <w:ind w:left="76" w:right="105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Переместительное и сочетательное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свойства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сложения и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умножения, распределительное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свойство умножения относительно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сложения.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Решение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текстовых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задач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5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66" w:lineRule="auto"/>
              <w:ind w:left="78" w:right="64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Использовать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при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вычислениях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переместительное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сочетательное свойства сложения и умножения,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распределительное свойство умножения;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Формулировать и применять правила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преобразования числовых выражений на основе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свойств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арифметических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действий;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66" w:lineRule="auto"/>
              <w:ind w:left="78" w:right="163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Контрольная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работа;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Тестирование;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Диктант;</w:t>
            </w: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66" w:lineRule="auto"/>
              <w:ind w:left="78" w:right="59" w:firstLine="0"/>
              <w:jc w:val="both"/>
              <w:rPr>
                <w:color w:val="auto"/>
                <w:position w:val="0"/>
              </w:rPr>
            </w:pPr>
            <w:r>
              <w:fldChar w:fldCharType="begin"/>
            </w:r>
            <w:r>
              <w:instrText xml:space="preserve"> HYPERLINK "https://resh.edu.ru/subject/lesson/7772/start/234510/"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https://resh.edu.ru/subject/lesson/7772/start/234510/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"https://resh.edu.ru/subject/lesson/7787/start/287982/"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https://resh.edu.ru/subject/lesson/7787/start/287982/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"https://resh.edu.ru/subject/lesson/7767/start/234541/"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https://resh.edu.ru/subject/lesson/7767/start/234541/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40" w:lineRule="auto"/>
              <w:ind w:left="55" w:right="49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1.5.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66" w:lineRule="auto"/>
              <w:ind w:left="76" w:right="179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Делители и кратные числа, разложение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числа на множители. Простые и составные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числа.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Признаки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делимости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2,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5,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10,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3,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9.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Деление с остатком. Решение текстовых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задач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9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66" w:lineRule="auto"/>
              <w:ind w:left="78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Формулировать определения делителя и кратного,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называть делители и кратные числа; распознавать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простые и составные числа; формулировать и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применять признаки делимости на 2, 3, 5, 9, 10;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применять алгоритм разложения числа на простые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множители;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находить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остатки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от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деления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неполное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частное;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66" w:lineRule="auto"/>
              <w:ind w:left="78" w:right="145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Устный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опрос;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Тестирование;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Диктант;</w:t>
            </w: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74" w:after="0" w:line="266" w:lineRule="auto"/>
              <w:ind w:left="78" w:right="59" w:firstLine="0"/>
              <w:jc w:val="both"/>
              <w:rPr>
                <w:color w:val="auto"/>
                <w:position w:val="0"/>
              </w:rPr>
            </w:pPr>
            <w:r>
              <w:fldChar w:fldCharType="begin"/>
            </w:r>
            <w:r>
              <w:instrText xml:space="preserve"> HYPERLINK "https://resh.edu.ru/subject/lesson/7748/start/233487/"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https://resh.edu.ru/subject/lesson/7748/start/233487/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"https://resh.edu.ru/subject/lesson/7747/start/233735/"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https://resh.edu.ru/subject/lesson/7747/start/233735/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"https://resh.edu.ru/subject/lesson/7746/start/234262/"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https://resh.edu.ru/subject/lesson/7746/start/234262/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"https://resh.edu.ru/subject/lesson/7709/start/325151/"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https://resh.edu.ru/subject/lesson/7709/start/325151/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"https://resh.edu.ru/subject/lesson/7749/start/313626/"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https://resh.edu.ru/subject/lesson/7749/start/313626/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"https://resh.edu.ru/subject/lesson/7751/start/234293/"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https://resh.edu.ru/subject/lesson/7751/start/234293/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"https://resh.edu.ru/subject/lesson/7750/start/325275/"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https://resh.edu.ru/subject/lesson/7750/start/325275/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</w:p>
        </w:tc>
      </w:tr>
    </w:tbl>
    <w:p>
      <w:pPr>
        <w:spacing w:before="0" w:after="0" w:line="266" w:lineRule="auto"/>
        <w:ind w:left="0" w:right="0" w:firstLine="0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15"/>
          <w:shd w:val="clear" w:fill="auto"/>
        </w:rPr>
      </w:pPr>
    </w:p>
    <w:tbl>
      <w:tblPr>
        <w:tblStyle w:val="4"/>
        <w:tblW w:w="0" w:type="auto"/>
        <w:tblInd w:w="121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47"/>
        <w:gridCol w:w="1221"/>
        <w:gridCol w:w="259"/>
        <w:gridCol w:w="222"/>
        <w:gridCol w:w="87"/>
        <w:gridCol w:w="68"/>
        <w:gridCol w:w="1563"/>
        <w:gridCol w:w="1179"/>
        <w:gridCol w:w="3247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55" w:right="49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1.6.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6" w:right="105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Степень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с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натуральным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показателем.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Решение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текстовых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задач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3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25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Записывать произведение в виде степени, читать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степени, использовать терминологию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(основание,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показатель),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вычислять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значения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степеней;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145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Устный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опрос;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Тестирование;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Диктант;</w:t>
            </w: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8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fldChar w:fldCharType="begin"/>
            </w:r>
            <w:r>
              <w:instrText xml:space="preserve"> HYPERLINK "https://resh.edu.ru/subject/lesson/7713/start/272325/"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https://resh.edu.ru/subject/lesson/7713/start/272325/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fldChar w:fldCharType="end"/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55" w:right="49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1.7.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Числовые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выражения;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порядок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действий.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Решение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текстовых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задач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4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Выполнять арифметические действия с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натуральными числами, вычислять значения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числовых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выражений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со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скобками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без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скобок;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Моделировать ход решения задачи с помощью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рисунка,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схемы,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таблицы;</w:t>
            </w:r>
          </w:p>
          <w:p>
            <w:pPr>
              <w:spacing w:before="4" w:after="0" w:line="266" w:lineRule="auto"/>
              <w:ind w:left="78" w:right="609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Приводить, разбирать, оценивать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различные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решения,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записи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решений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текстовых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задач;</w:t>
            </w:r>
          </w:p>
          <w:p>
            <w:pPr>
              <w:spacing w:before="1" w:after="0" w:line="266" w:lineRule="auto"/>
              <w:ind w:left="78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Решать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задачи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помощью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перебора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всех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возможных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вариантов;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46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Контрольная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работа;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Тестирование;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Диктант;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Самооценка с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использованием</w:t>
            </w:r>
          </w:p>
          <w:p>
            <w:pPr>
              <w:spacing w:before="5" w:after="0" w:line="266" w:lineRule="auto"/>
              <w:ind w:left="78" w:right="239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«Оценочного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листа»;</w:t>
            </w: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0" w:firstLine="0"/>
              <w:jc w:val="left"/>
              <w:rPr>
                <w:color w:val="auto"/>
                <w:position w:val="0"/>
              </w:rPr>
            </w:pPr>
            <w:r>
              <w:fldChar w:fldCharType="begin"/>
            </w:r>
            <w:r>
              <w:instrText xml:space="preserve"> HYPERLINK "https://resh.edu.ru/subject/lesson/7708/start/325182/"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https://resh.edu.ru/subject/lesson/7708/start/325182/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"https://resh.edu.ru/subject/lesson/7743/start/234696/"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https://resh.edu.ru/subject/lesson/7743/start/234696/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57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Итого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разделу: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43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5499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15"/>
                <w:shd w:val="clear" w:fill="auto"/>
              </w:rPr>
              <w:t>Раздел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15"/>
                <w:shd w:val="clear" w:fill="auto"/>
              </w:rPr>
              <w:t>2.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1"/>
                <w:position w:val="0"/>
                <w:sz w:val="15"/>
                <w:shd w:val="clear" w:fill="auto"/>
              </w:rPr>
              <w:t>Наглядная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1"/>
                <w:position w:val="0"/>
                <w:sz w:val="15"/>
                <w:shd w:val="clear" w:fill="auto"/>
              </w:rPr>
              <w:t>геометрия.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1"/>
                <w:position w:val="0"/>
                <w:sz w:val="15"/>
                <w:shd w:val="clear" w:fill="auto"/>
              </w:rPr>
              <w:t>Линии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1"/>
                <w:position w:val="0"/>
                <w:sz w:val="15"/>
                <w:shd w:val="clear" w:fill="auto"/>
              </w:rPr>
              <w:t>на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1"/>
                <w:position w:val="0"/>
                <w:sz w:val="15"/>
                <w:shd w:val="clear" w:fill="auto"/>
              </w:rPr>
              <w:t>плоскости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55" w:right="49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2.1.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6" w:right="416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Точка, прямая, отрезок, луч. Ломаная.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Измерение длины отрезка,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метрические</w:t>
            </w:r>
            <w:r>
              <w:rPr>
                <w:rFonts w:ascii="Times New Roman" w:hAnsi="Times New Roman" w:eastAsia="Times New Roman" w:cs="Times New Roman"/>
                <w:color w:val="auto"/>
                <w:spacing w:val="-3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единицы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длины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4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Распознавать на чертежах, рисунках, описывать,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используя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терминологию,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изображать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помощью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чертёжных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инструментов: точку, прямую, отрезок,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луч,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угол,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ломаную,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окружность;</w:t>
            </w:r>
          </w:p>
          <w:p>
            <w:pPr>
              <w:spacing w:before="3" w:after="0" w:line="266" w:lineRule="auto"/>
              <w:ind w:left="78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Распознавать, приводить примеры объектов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реального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мира,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имеющих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форму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изученных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фигур,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оценивать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их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линейные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размеры;</w:t>
            </w:r>
          </w:p>
          <w:p>
            <w:pPr>
              <w:spacing w:before="2" w:after="0" w:line="266" w:lineRule="auto"/>
              <w:ind w:left="78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Использовать линейку и транспортир как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инструменты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для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построения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измерения: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измерять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длину от резка, величину угла; строить отрезок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заданной длины, угол, заданной величины;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откладывать циркулем равные отрезки, строить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окружность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заданного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радиуса;</w:t>
            </w:r>
          </w:p>
          <w:p>
            <w:pPr>
              <w:spacing w:before="4" w:after="0" w:line="266" w:lineRule="auto"/>
              <w:ind w:left="78" w:right="552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Вычислять длины отрезков, ломаных;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Понимать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использовать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решении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задач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зависимости между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единицами метрической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системы мер; знакомиться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 неметрическими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системами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мер;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выражать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длину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различных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единицах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измерения;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145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Устный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опрос;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Практическая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работа;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Тестирование;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Диктант;</w:t>
            </w: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0" w:firstLine="0"/>
              <w:jc w:val="left"/>
              <w:rPr>
                <w:position w:val="0"/>
              </w:rPr>
            </w:pPr>
            <w:r>
              <w:fldChar w:fldCharType="begin"/>
            </w:r>
            <w:r>
              <w:instrText xml:space="preserve"> HYPERLINK "https://resh.edu.ru/subject/lesson/7741/start/312461/"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https://resh.edu.ru/subject/lesson/7741/start/312461/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"https://hyperlink%20%22http//www.geogebra.org/geometry%22www.geogebra.org/geometry"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https://</w:t>
            </w:r>
            <w:r>
              <w:rPr>
                <w:rFonts w:ascii="Times New Roman" w:hAnsi="Times New Roman" w:eastAsia="Times New Roman" w:cs="Times New Roman"/>
                <w:vanish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HYPERLINK "https://hyperlink%20%22http//www.geogebra.org/geometry%22www.geogebra.org/geometry"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www.geogebra.org/geometry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"https://resh.edu.ru/subject/lesson/7740/start/234851/"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https://resh.edu.ru/subject/lesson/7740/start/234851/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"https://resh.edu.ru/subject/lesson/7739/start/233456/"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https://resh.edu.ru/subject/lesson/7739/start/233456/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55" w:right="49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2.2.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Окружность</w:t>
            </w:r>
            <w:r>
              <w:rPr>
                <w:rFonts w:ascii="Times New Roman" w:hAnsi="Times New Roman" w:eastAsia="Times New Roman" w:cs="Times New Roman"/>
                <w:color w:val="auto"/>
                <w:spacing w:val="1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1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круг.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Практическая</w:t>
            </w:r>
            <w:r>
              <w:rPr>
                <w:rFonts w:ascii="Times New Roman" w:hAnsi="Times New Roman" w:eastAsia="Times New Roman" w:cs="Times New Roman"/>
                <w:color w:val="auto"/>
                <w:spacing w:val="1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работа</w:t>
            </w:r>
          </w:p>
          <w:p>
            <w:pPr>
              <w:spacing w:before="20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«Построение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узора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из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окружностей»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2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Распознавать на чертежах, рисунках, описывать,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используя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терминологию,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изображать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помощью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чертёжных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инструментов: точку, прямую, отрезок,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луч,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угол,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ломаную,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окружность;</w:t>
            </w:r>
          </w:p>
          <w:p>
            <w:pPr>
              <w:spacing w:before="3" w:after="0" w:line="266" w:lineRule="auto"/>
              <w:ind w:left="78" w:right="64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Изображать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конфигурации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геометрических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фигур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из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отрезков, окружностей, их частей на нелинованной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 клетчатой бумаге; предлагать, описывать и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обсуждать способы, алгоритмы построения;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Распознавать и изображать на нелинованной и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клетчатой бумаге прямой, острый, тупой,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развёрнутый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углы;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сравнивать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углы;</w:t>
            </w:r>
          </w:p>
          <w:p>
            <w:pPr>
              <w:spacing w:before="4" w:after="0" w:line="266" w:lineRule="auto"/>
              <w:ind w:left="78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Исследовать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фигуры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конфигурации,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используя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цифровые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ресурсы;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46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Устный опрос;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Тестирование;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Самооценка с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использованием</w:t>
            </w:r>
          </w:p>
          <w:p>
            <w:pPr>
              <w:spacing w:before="4" w:after="0" w:line="266" w:lineRule="auto"/>
              <w:ind w:left="78" w:right="239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«Оценочного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листа»;</w:t>
            </w: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0" w:firstLine="0"/>
              <w:jc w:val="left"/>
              <w:rPr>
                <w:position w:val="0"/>
              </w:rPr>
            </w:pPr>
            <w:r>
              <w:fldChar w:fldCharType="begin"/>
            </w:r>
            <w:r>
              <w:instrText xml:space="preserve"> HYPERLINK "https://resh.edu.ru/subject/lesson/7736/start/312523/"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https://resh.edu.ru/subject/lesson/7736/start/312523/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"https://hyperlink%20%22http//www.geogebra.org/geometry%22www.geogebra.org/geometry"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https://</w:t>
            </w:r>
            <w:r>
              <w:rPr>
                <w:rFonts w:ascii="Times New Roman" w:hAnsi="Times New Roman" w:eastAsia="Times New Roman" w:cs="Times New Roman"/>
                <w:vanish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HYPERLINK "https://hyperlink%20%22http//www.geogebra.org/geometry%22www.geogebra.org/geometry"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www.geogebra.org/geometry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fldChar w:fldCharType="end"/>
            </w:r>
          </w:p>
        </w:tc>
      </w:tr>
    </w:tbl>
    <w:p>
      <w:pPr>
        <w:spacing w:before="0" w:after="0" w:line="266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15"/>
          <w:shd w:val="clear" w:fill="auto"/>
        </w:rPr>
      </w:pPr>
    </w:p>
    <w:tbl>
      <w:tblPr>
        <w:tblStyle w:val="4"/>
        <w:tblW w:w="0" w:type="auto"/>
        <w:tblInd w:w="121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48"/>
        <w:gridCol w:w="1219"/>
        <w:gridCol w:w="260"/>
        <w:gridCol w:w="226"/>
        <w:gridCol w:w="93"/>
        <w:gridCol w:w="72"/>
        <w:gridCol w:w="1542"/>
        <w:gridCol w:w="1179"/>
        <w:gridCol w:w="325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55" w:right="49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2.3.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6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Угол. Прямой, острый, тупой и развернутый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углы.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Измерение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углов.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Практическая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работа</w:t>
            </w:r>
          </w:p>
          <w:p>
            <w:pPr>
              <w:spacing w:before="2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«Построение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углов»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6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Распознавать на чертежах, рисунках, описывать,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используя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терминологию,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изображать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помощью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чертёжных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инструментов: точку, прямую, отрезок,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луч,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угол,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ломаную,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окружность;</w:t>
            </w:r>
          </w:p>
          <w:p>
            <w:pPr>
              <w:spacing w:before="3" w:after="0" w:line="266" w:lineRule="auto"/>
              <w:ind w:left="78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Использовать линейку и транспортир как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инструменты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для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построения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измерения: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измерять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длину от резка, величину угла; строить отрезок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заданной длины, угол, заданной величины;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откладывать циркулем равные отрезки, строить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окружность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заданного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радиуса;</w:t>
            </w:r>
          </w:p>
          <w:p>
            <w:pPr>
              <w:spacing w:before="4" w:after="0" w:line="266" w:lineRule="auto"/>
              <w:ind w:left="78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Распознавать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изображать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нелинованной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клетчатой бумаге прямой, острый, тупой,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развёрнутый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углы;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сравнивать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углы;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145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Устный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опрос;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Контрольная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работа;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Практическая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работа;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Диктант;</w:t>
            </w: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59" w:firstLine="0"/>
              <w:jc w:val="left"/>
              <w:rPr>
                <w:position w:val="0"/>
              </w:rPr>
            </w:pPr>
            <w:r>
              <w:fldChar w:fldCharType="begin"/>
            </w:r>
            <w:r>
              <w:instrText xml:space="preserve"> HYPERLINK "https://resh.edu.ru/subject/lesson/7735/start/234882/"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https://resh.edu.ru/subject/lesson/7735/start/234882/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"https://hyperlink%20%22http//www.geogebra.org/geometry%22www.geogebra.org/geometry"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https://</w:t>
            </w:r>
            <w:r>
              <w:rPr>
                <w:rFonts w:ascii="Times New Roman" w:hAnsi="Times New Roman" w:eastAsia="Times New Roman" w:cs="Times New Roman"/>
                <w:vanish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HYPERLINK "https://hyperlink%20%22http//www.geogebra.org/geometry%22www.geogebra.org/geometry"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www.geogebra.org/geometry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"https://toytheater.com/category/teacher-tools/"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https://toytheater.com/category/teacher-tools/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fldChar w:fldCharType="end"/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57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Итого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разделу: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12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5499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15"/>
                <w:shd w:val="clear" w:fill="auto"/>
              </w:rPr>
              <w:t xml:space="preserve">Раздел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15"/>
                <w:shd w:val="clear" w:fill="auto"/>
              </w:rPr>
              <w:t>3.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1"/>
                <w:position w:val="0"/>
                <w:sz w:val="15"/>
                <w:shd w:val="clear" w:fill="auto"/>
              </w:rPr>
              <w:t>Обыкновенные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1"/>
                <w:position w:val="0"/>
                <w:sz w:val="15"/>
                <w:shd w:val="clear" w:fill="auto"/>
              </w:rPr>
              <w:t>дроби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55" w:right="49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3.1.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Дробь.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Правильные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неправильные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дроби.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Основное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свойство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дроби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10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132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Моделировать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графической,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предметной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форме,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помощью компьютера понятия и свойства,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связанные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обыкновенной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дробью;</w:t>
            </w:r>
          </w:p>
          <w:p>
            <w:pPr>
              <w:spacing w:before="2" w:after="0" w:line="266" w:lineRule="auto"/>
              <w:ind w:left="78" w:right="25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Читать и записывать, сравнивать обыкновенные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дроби, предлагать, обосновывать и обсуждать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способы упорядочивания дробей;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Формулировать, записывать с помощью букв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основное свойство обыкновенной дроби;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использовать основное свойство дроби для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сокращения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дробей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приведения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новому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знаменателю;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145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Устный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опрос;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Тестирование;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Диктант;</w:t>
            </w: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59" w:firstLine="0"/>
              <w:jc w:val="left"/>
              <w:rPr>
                <w:color w:val="auto"/>
                <w:position w:val="0"/>
              </w:rPr>
            </w:pPr>
            <w:r>
              <w:fldChar w:fldCharType="begin"/>
            </w:r>
            <w:r>
              <w:instrText xml:space="preserve"> HYPERLINK "https://resh.edu.ru/subject/lesson/7782/start/313719/"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https://resh.edu.ru/subject/lesson/7782/start/313719/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"https://toytheater.com/category/teacher-tools/"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https://toytheater.com/category/teacher-tools/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fldChar w:fldCharType="end"/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55" w:right="49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3.2.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221E1F"/>
                <w:spacing w:val="-1"/>
                <w:position w:val="0"/>
                <w:sz w:val="15"/>
                <w:shd w:val="clear" w:fill="auto"/>
              </w:rPr>
              <w:t>Сравнение</w:t>
            </w:r>
            <w:r>
              <w:rPr>
                <w:rFonts w:ascii="Times New Roman" w:hAnsi="Times New Roman" w:eastAsia="Times New Roman" w:cs="Times New Roman"/>
                <w:color w:val="221E1F"/>
                <w:spacing w:val="-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21E1F"/>
                <w:spacing w:val="0"/>
                <w:position w:val="0"/>
                <w:sz w:val="15"/>
                <w:shd w:val="clear" w:fill="auto"/>
              </w:rPr>
              <w:t>дробей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4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124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Изображать обыкновенные дроби точками на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координатной прямой; использовать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координатную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прямую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для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сравнения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дробей;</w:t>
            </w:r>
          </w:p>
          <w:p>
            <w:pPr>
              <w:spacing w:before="2" w:after="0" w:line="266" w:lineRule="auto"/>
              <w:ind w:left="78" w:right="193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Распознавать истинные и ложные высказывания о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дробях, приводить примеры и контрпримеры,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строить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высказывания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отрицания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высказываний;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46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Устный опрос;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Тестирование;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Самооценка с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использованием</w:t>
            </w:r>
          </w:p>
          <w:p>
            <w:pPr>
              <w:spacing w:before="4" w:after="0" w:line="266" w:lineRule="auto"/>
              <w:ind w:left="78" w:right="239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«Оценочного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листа»;</w:t>
            </w: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59" w:firstLine="0"/>
              <w:jc w:val="both"/>
              <w:rPr>
                <w:color w:val="auto"/>
                <w:position w:val="0"/>
              </w:rPr>
            </w:pPr>
            <w:r>
              <w:fldChar w:fldCharType="begin"/>
            </w:r>
            <w:r>
              <w:instrText xml:space="preserve"> HYPERLINK "https://resh.edu.ru/subject/lesson/7781/start/269488/"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https://resh.edu.ru/subject/lesson/7781/start/269488/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"https://resh.edu.ru/subject/lesson/7777/start/233116/"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https://resh.edu.ru/subject/lesson/7777/start/233116/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"https://resh.edu.ru/subject/lesson/7776/start/233239/"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https://resh.edu.ru/subject/lesson/7776/start/233239/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55" w:right="49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3.3.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6" w:right="507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Сложение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вычитание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обыкновенных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дробей. Смешанная дробь. Решение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текстовых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задач,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содержащих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дроби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12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132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Представлять смешанную дробь в виде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неправильной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выделять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целую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часть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числа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из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неправильной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дроби;</w:t>
            </w:r>
          </w:p>
          <w:p>
            <w:pPr>
              <w:spacing w:before="2" w:after="0" w:line="266" w:lineRule="auto"/>
              <w:ind w:left="78" w:right="435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Выполнять арифметические действия с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обыкновенными дробями;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применять свойства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арифметических действий для рационализации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вычислений;</w:t>
            </w:r>
          </w:p>
          <w:p>
            <w:pPr>
              <w:spacing w:before="3" w:after="0" w:line="266" w:lineRule="auto"/>
              <w:ind w:left="78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Выполнять прикидку и оценку результата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вычислений;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предлагать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применять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приёмы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проверки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вычислений;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5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Устный опрос;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Контрольная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работа;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Диктант;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Самооценка с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использованием</w:t>
            </w:r>
          </w:p>
          <w:p>
            <w:pPr>
              <w:spacing w:before="5" w:after="0" w:line="266" w:lineRule="auto"/>
              <w:ind w:left="78" w:right="239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«Оценочного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листа»;</w:t>
            </w: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59" w:firstLine="0"/>
              <w:jc w:val="both"/>
              <w:rPr>
                <w:color w:val="auto"/>
                <w:position w:val="0"/>
              </w:rPr>
            </w:pPr>
            <w:r>
              <w:fldChar w:fldCharType="begin"/>
            </w:r>
            <w:r>
              <w:instrText xml:space="preserve"> HYPERLINK "https://resh.edu.ru/subject/lesson/7774/start/313297/"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https://resh.edu.ru/subject/lesson/7774/start/313297/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"https://resh.edu.ru/subject/lesson/7773/start/272387/"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https://resh.edu.ru/subject/lesson/7773/start/272387/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"https://resh.edu.ru/subject/lesson/7771/start/313328/"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https://resh.edu.ru/subject/lesson/7771/start/313328/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"https://resh.edu.ru/subject/lesson/7783/start/313359/"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https://resh.edu.ru/subject/lesson/7783/start/313359/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"https://resh.edu.ru/subject/lesson/7761/start/288262/"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https://resh.edu.ru/subject/lesson/7761/start/288262/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"https://resh.edu.ru/subject/lesson/7760/start/233332/"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https://resh.edu.ru/subject/lesson/7760/start/233332/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"https://resh.edu.ru/subject/lesson/7759/start/307992/"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https://resh.edu.ru/subject/lesson/7759/start/307992/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"https://resh.edu.ru/subject/lesson/7785/start/288293/"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https://resh.edu.ru/subject/lesson/7785/start/288293/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"https://resh.edu.ru/subject/lesson/7786/start/274266/"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https://resh.edu.ru/subject/lesson/7786/start/274266/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</w:p>
        </w:tc>
      </w:tr>
    </w:tbl>
    <w:p>
      <w:pPr>
        <w:spacing w:before="0" w:after="0" w:line="266" w:lineRule="auto"/>
        <w:ind w:left="0" w:right="0" w:firstLine="0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15"/>
          <w:shd w:val="clear" w:fill="auto"/>
        </w:rPr>
      </w:pPr>
    </w:p>
    <w:tbl>
      <w:tblPr>
        <w:tblStyle w:val="4"/>
        <w:tblW w:w="0" w:type="auto"/>
        <w:tblInd w:w="121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96"/>
        <w:gridCol w:w="3182"/>
        <w:gridCol w:w="528"/>
        <w:gridCol w:w="1104"/>
        <w:gridCol w:w="1140"/>
        <w:gridCol w:w="804"/>
        <w:gridCol w:w="3686"/>
        <w:gridCol w:w="1237"/>
        <w:gridCol w:w="342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55" w:right="49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3.4.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6" w:right="105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Умножение и деление обыкновенных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дробей;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взаимно-обратные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дроби.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Решение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текстовых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задач,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содержащих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дроби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12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435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Выполнять арифметические действия с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обыкновенными дробями;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применять свойства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арифметических действий для рационализации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вычислений;</w:t>
            </w:r>
          </w:p>
          <w:p>
            <w:pPr>
              <w:spacing w:before="3" w:after="0" w:line="266" w:lineRule="auto"/>
              <w:ind w:left="78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Решать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текстовые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задачи,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содержащие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дробные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данные,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задачи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части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целого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целого по его части; выявлять их сходства и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различия;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46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Устный опрос;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Диктант;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Самооценка с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использованием</w:t>
            </w:r>
          </w:p>
          <w:p>
            <w:pPr>
              <w:spacing w:before="4" w:after="0" w:line="266" w:lineRule="auto"/>
              <w:ind w:left="78" w:right="239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«Оценочного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листа»;</w:t>
            </w: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59" w:firstLine="0"/>
              <w:jc w:val="both"/>
              <w:rPr>
                <w:color w:val="auto"/>
                <w:position w:val="0"/>
              </w:rPr>
            </w:pPr>
            <w:r>
              <w:fldChar w:fldCharType="begin"/>
            </w:r>
            <w:r>
              <w:instrText xml:space="preserve"> HYPERLINK "https://resh.edu.ru/subject/lesson/7769/start/290790/"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https://resh.edu.ru/subject/lesson/7769/start/290790/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"https://resh.edu.ru/subject/lesson/7766/start/234944/"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https://resh.edu.ru/subject/lesson/7766/start/234944/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"https://resh.edu.ru/subject/lesson/7779/start/287920/"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https://resh.edu.ru/subject/lesson/7779/start/287920/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"https://resh.edu.ru/subject/lesson/7780/start/287889/"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https://resh.edu.ru/subject/lesson/7780/start/287889/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55" w:right="49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3.5.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Основные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задачи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дроби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6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Решать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текстовые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задачи,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содержащие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дробные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данные,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задачи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части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целого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целого по его части; выявлять их сходства и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различия;</w:t>
            </w:r>
          </w:p>
          <w:p>
            <w:pPr>
              <w:spacing w:before="3" w:after="0" w:line="266" w:lineRule="auto"/>
              <w:ind w:left="78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Моделировать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ход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решения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задачи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помощью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рисунка,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схемы,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таблицы;</w:t>
            </w:r>
          </w:p>
          <w:p>
            <w:pPr>
              <w:spacing w:before="1" w:after="0" w:line="266" w:lineRule="auto"/>
              <w:ind w:left="78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Критически оценивать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полученный результат,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осуществлять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самоконтроль,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проверяя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ответ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соответствие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условию,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находить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ошибки;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145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Устный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опрос;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Контрольная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работа;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Тестирование;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Диктант;</w:t>
            </w: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8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fldChar w:fldCharType="begin"/>
            </w:r>
            <w:r>
              <w:instrText xml:space="preserve"> HYPERLINK "https://resh.edu.ru/subject/lesson/7764/start/313390/"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https://resh.edu.ru/subject/lesson/7764/start/313390/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fldChar w:fldCharType="end"/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55" w:right="49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3.6.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6" w:right="105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Применение букв для записи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математических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выражений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предложений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4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Критически оценивать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полученный результат,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осуществлять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самоконтроль,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проверяя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ответ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соответствие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условию,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находить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ошибки;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163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Тестирование;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Диктант;</w:t>
            </w: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57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Итого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разделу: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48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5499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15"/>
                <w:shd w:val="clear" w:fill="auto"/>
              </w:rPr>
              <w:t>Раздел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2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15"/>
                <w:shd w:val="clear" w:fill="auto"/>
              </w:rPr>
              <w:t>4.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1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0"/>
                <w:position w:val="0"/>
                <w:sz w:val="15"/>
                <w:shd w:val="clear" w:fill="auto"/>
              </w:rPr>
              <w:t>Наглядная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2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0"/>
                <w:position w:val="0"/>
                <w:sz w:val="15"/>
                <w:shd w:val="clear" w:fill="auto"/>
              </w:rPr>
              <w:t>геометрия.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2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0"/>
                <w:position w:val="0"/>
                <w:sz w:val="15"/>
                <w:shd w:val="clear" w:fill="auto"/>
              </w:rPr>
              <w:t>Многоугольники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55" w:right="49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4.1.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6" w:right="105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Многоугольники. Четырёхугольник,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прямоугольник, квадрат.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Практическая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работа «Построение прямоугольника с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заданными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сторонами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нелинованной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бумаге»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4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116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Описывать, используя терминологию,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изображать с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помощью чертёжных инструментов и от руки,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моделировать из бумаги многоугольники;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Приводить примеры объектов реального мира,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имеющих форму многоугольника,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прямоугольника,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квадрата, треугольника, оценивать их линейные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размеры;</w:t>
            </w:r>
          </w:p>
          <w:p>
            <w:pPr>
              <w:spacing w:before="5" w:after="0" w:line="266" w:lineRule="auto"/>
              <w:ind w:left="78" w:right="132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Строить на нелинованной и клетчатой бумаге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квадрат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прямоугольник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заданными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длинами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сторон;</w:t>
            </w:r>
          </w:p>
          <w:p>
            <w:pPr>
              <w:spacing w:before="2" w:after="0" w:line="266" w:lineRule="auto"/>
              <w:ind w:left="78" w:right="326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Исследовать свойства прямоугольника,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квадрата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путём эксперимента, наблюдения, измерения,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моделирования;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сравнивать свойства квадрата и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прямоугольника;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145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Устный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опрос;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Тестирование;</w:t>
            </w: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0" w:firstLine="0"/>
              <w:jc w:val="left"/>
              <w:rPr>
                <w:position w:val="0"/>
              </w:rPr>
            </w:pPr>
            <w:r>
              <w:fldChar w:fldCharType="begin"/>
            </w:r>
            <w:r>
              <w:instrText xml:space="preserve"> HYPERLINK "https://resh.edu.ru/subject/lesson/7727/start/325306/"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https://resh.edu.ru/subject/lesson/7727/start/325306/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"https://hyperlink%20%22http//www.geogebra.org/geometry%22www.geogebra.org/geometry"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https://</w:t>
            </w:r>
            <w:r>
              <w:rPr>
                <w:rFonts w:ascii="Times New Roman" w:hAnsi="Times New Roman" w:eastAsia="Times New Roman" w:cs="Times New Roman"/>
                <w:vanish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HYPERLINK "https://hyperlink%20%22http//www.geogebra.org/geometry%22www.geogebra.org/geometry"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www.geogebra.org/geometry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"https://resh.edu.ru/subject/lesson/7733/start/233518/"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https://resh.edu.ru/subject/lesson/7733/start/233518/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55" w:right="49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4.2.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221E1F"/>
                <w:spacing w:val="0"/>
                <w:position w:val="0"/>
                <w:sz w:val="15"/>
                <w:shd w:val="clear" w:fill="auto"/>
              </w:rPr>
              <w:t>Треугольник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132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Приводить примеры объектов реального мира,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имеющих форму многоугольника, прямоугольника,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квадрата, треугольника, оценивать их линейные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размеры;</w:t>
            </w:r>
          </w:p>
          <w:p>
            <w:pPr>
              <w:spacing w:before="3" w:after="0" w:line="266" w:lineRule="auto"/>
              <w:ind w:left="78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Изображать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остроугольные,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прямоугольные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тупоугольные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треугольники;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163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Тестирование;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Диктант;</w:t>
            </w: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0" w:firstLine="0"/>
              <w:jc w:val="left"/>
              <w:rPr>
                <w:position w:val="0"/>
              </w:rPr>
            </w:pPr>
            <w:r>
              <w:fldChar w:fldCharType="begin"/>
            </w:r>
            <w:r>
              <w:instrText xml:space="preserve"> HYPERLINK "https://resh.edu.ru/subject/lesson/7734/start/234913/"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https://resh.edu.ru/subject/lesson/7734/start/234913/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"https://hyperlink%20%22http//www.geogebra.org/geometry%22www.geogebra.org/geometry"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https://</w:t>
            </w:r>
            <w:r>
              <w:rPr>
                <w:rFonts w:ascii="Times New Roman" w:hAnsi="Times New Roman" w:eastAsia="Times New Roman" w:cs="Times New Roman"/>
                <w:vanish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HYPERLINK "https://hyperlink%20%22http//www.geogebra.org/geometry%22www.geogebra.org/geometry"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www.geogebra.org/geometry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fldChar w:fldCharType="end"/>
            </w:r>
          </w:p>
        </w:tc>
      </w:tr>
    </w:tbl>
    <w:p>
      <w:pPr>
        <w:spacing w:before="0" w:after="0" w:line="266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15"/>
          <w:shd w:val="clear" w:fill="auto"/>
        </w:rPr>
      </w:pPr>
    </w:p>
    <w:tbl>
      <w:tblPr>
        <w:tblStyle w:val="4"/>
        <w:tblW w:w="0" w:type="auto"/>
        <w:tblInd w:w="121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96"/>
        <w:gridCol w:w="3182"/>
        <w:gridCol w:w="528"/>
        <w:gridCol w:w="1104"/>
        <w:gridCol w:w="1140"/>
        <w:gridCol w:w="804"/>
        <w:gridCol w:w="3686"/>
        <w:gridCol w:w="1237"/>
        <w:gridCol w:w="342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55" w:right="49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4.3.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6" w:right="436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Площадь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периметр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прямоугольника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многоугольников, составленных из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прямоугольников, единицы площади.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Периметр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многоугольника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5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663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Вычислять: периметр треугольника,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прямоугольника, многоугольника;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площадь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прямоугольника,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квадрата;</w:t>
            </w:r>
          </w:p>
          <w:p>
            <w:pPr>
              <w:spacing w:before="2" w:after="0" w:line="266" w:lineRule="auto"/>
              <w:ind w:left="78" w:right="132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Исследовать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зависимость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площади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квадрата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от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длины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его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стороны;</w:t>
            </w:r>
          </w:p>
          <w:p>
            <w:pPr>
              <w:spacing w:before="2" w:after="0" w:line="266" w:lineRule="auto"/>
              <w:ind w:left="78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Использовать свойства квадратной сетки для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построения фигур; разбивать прямоугольник на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квадраты, треугольники; составлять фигуры из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квадратов и прямоугольников и находить их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площадь,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разбивать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фигуры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прямоугольники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квадраты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находить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их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площадь;</w:t>
            </w:r>
          </w:p>
          <w:p>
            <w:pPr>
              <w:spacing w:before="3" w:after="0" w:line="266" w:lineRule="auto"/>
              <w:ind w:left="78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Выражать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величину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площади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различных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единицах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измерения метрической системы мер, понимать и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использовать зависимости между метрическими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единицами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измерения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площади;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145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Устный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опрос;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Контрольная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работа;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Диктант;</w:t>
            </w: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59" w:firstLine="0"/>
              <w:jc w:val="both"/>
              <w:rPr>
                <w:color w:val="auto"/>
                <w:position w:val="0"/>
              </w:rPr>
            </w:pPr>
            <w:r>
              <w:fldChar w:fldCharType="begin"/>
            </w:r>
            <w:r>
              <w:instrText xml:space="preserve"> HYPERLINK "https://resh.edu.ru/subject/lesson/7732/start/325583/"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https://resh.edu.ru/subject/lesson/7732/start/325583/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"https://resh.edu.ru/subject/lesson/7754/start/280639/"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https://resh.edu.ru/subject/lesson/7754/start/280639/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"https://toytheater.com/category/teacher-tools/"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https://toytheater.com/category/teacher-tools/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fldChar w:fldCharType="end"/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57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Итого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разделу: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10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5499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15"/>
                <w:shd w:val="clear" w:fill="auto"/>
              </w:rPr>
              <w:t>Раздел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15"/>
                <w:shd w:val="clear" w:fill="auto"/>
              </w:rPr>
              <w:t>5.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1"/>
                <w:position w:val="0"/>
                <w:sz w:val="15"/>
                <w:shd w:val="clear" w:fill="auto"/>
              </w:rPr>
              <w:t>Десятичные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1"/>
                <w:position w:val="0"/>
                <w:sz w:val="15"/>
                <w:shd w:val="clear" w:fill="auto"/>
              </w:rPr>
              <w:t>дроби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55" w:right="49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5.1.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221E1F"/>
                <w:spacing w:val="-1"/>
                <w:position w:val="0"/>
                <w:sz w:val="15"/>
                <w:shd w:val="clear" w:fill="auto"/>
              </w:rPr>
              <w:t>Десятичная</w:t>
            </w:r>
            <w:r>
              <w:rPr>
                <w:rFonts w:ascii="Times New Roman" w:hAnsi="Times New Roman" w:eastAsia="Times New Roman" w:cs="Times New Roman"/>
                <w:color w:val="221E1F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21E1F"/>
                <w:spacing w:val="0"/>
                <w:position w:val="0"/>
                <w:sz w:val="15"/>
                <w:shd w:val="clear" w:fill="auto"/>
              </w:rPr>
              <w:t>запись</w:t>
            </w:r>
            <w:r>
              <w:rPr>
                <w:rFonts w:ascii="Times New Roman" w:hAnsi="Times New Roman" w:eastAsia="Times New Roman" w:cs="Times New Roman"/>
                <w:color w:val="221E1F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21E1F"/>
                <w:spacing w:val="0"/>
                <w:position w:val="0"/>
                <w:sz w:val="15"/>
                <w:shd w:val="clear" w:fill="auto"/>
              </w:rPr>
              <w:t>дробей.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5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319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Представлять десятичную дробь в виде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обыкновенной,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читать и записывать, сравнивать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десятичные дроби, предлагать, обосновывать и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обсуждать способы упорядочивания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дробей;</w:t>
            </w:r>
          </w:p>
          <w:p>
            <w:pPr>
              <w:spacing w:before="4" w:after="0" w:line="266" w:lineRule="auto"/>
              <w:ind w:left="78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Изображать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десятичные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точками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координатной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прямой;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152" w:firstLine="0"/>
              <w:jc w:val="both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Устный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опрос;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Тестирование;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Диктант;</w:t>
            </w: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960" w:firstLine="0"/>
              <w:jc w:val="both"/>
              <w:rPr>
                <w:color w:val="auto"/>
                <w:position w:val="0"/>
              </w:rPr>
            </w:pPr>
            <w:r>
              <w:fldChar w:fldCharType="begin"/>
            </w:r>
            <w:r>
              <w:instrText xml:space="preserve"> HYPERLINK "https://resh.edu.ru/subject/lesson/704/"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https://resh.edu.ru/subject/lesson/704/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"https://resh.edu.ru/subject/lesson/345/"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https://resh.edu.ru/subject/lesson/345/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"https://resh.edu.ru/subject/lesson/343/"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https://resh.edu.ru/subject/lesson/343/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55" w:right="49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5.2.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6" w:right="156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Сравнение десятичных дробей.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Округление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дробей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6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86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Применять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правило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округления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дробей;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Проводить исследования свойств 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дробей, опираясь на числовые эксперименты (в том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числе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с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помощью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компьютера),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выдвигать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гипотезы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приводить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их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обоснования;</w:t>
            </w:r>
          </w:p>
          <w:p>
            <w:pPr>
              <w:spacing w:before="4" w:after="0" w:line="266" w:lineRule="auto"/>
              <w:ind w:left="78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Оперировать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дробными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числами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реальных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жизненных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ситуациях;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145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Устный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опрос;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контроль;</w:t>
            </w: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8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fldChar w:fldCharType="begin"/>
            </w:r>
            <w:r>
              <w:instrText xml:space="preserve"> HYPERLINK "https://resh.edu.ru/subject/lesson/718/"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https://resh.edu.ru/subject/lesson/718/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fldChar w:fldCharType="end"/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55" w:right="49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5.3.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6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Действия</w:t>
            </w:r>
            <w:r>
              <w:rPr>
                <w:rFonts w:ascii="Times New Roman" w:hAnsi="Times New Roman" w:eastAsia="Times New Roman" w:cs="Times New Roman"/>
                <w:color w:val="auto"/>
                <w:spacing w:val="1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</w:t>
            </w:r>
            <w:r>
              <w:rPr>
                <w:rFonts w:ascii="Times New Roman" w:hAnsi="Times New Roman" w:eastAsia="Times New Roman" w:cs="Times New Roman"/>
                <w:color w:val="auto"/>
                <w:spacing w:val="1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десятичными</w:t>
            </w:r>
            <w:r>
              <w:rPr>
                <w:rFonts w:ascii="Times New Roman" w:hAnsi="Times New Roman" w:eastAsia="Times New Roman" w:cs="Times New Roman"/>
                <w:color w:val="auto"/>
                <w:spacing w:val="1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дробями.</w:t>
            </w:r>
            <w:r>
              <w:rPr>
                <w:rFonts w:ascii="Times New Roman" w:hAnsi="Times New Roman" w:eastAsia="Times New Roman" w:cs="Times New Roman"/>
                <w:color w:val="auto"/>
                <w:spacing w:val="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Решение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текстовых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задач,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содержащих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дроби.</w:t>
            </w:r>
          </w:p>
          <w:p>
            <w:pPr>
              <w:spacing w:before="2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Основные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задачи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дроби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27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111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Выявлять сходства и различия правил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арифметических действий с натуральными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числами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десятичными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дробями,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объяснять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их;</w:t>
            </w:r>
          </w:p>
          <w:p>
            <w:pPr>
              <w:spacing w:before="2" w:after="0" w:line="266" w:lineRule="auto"/>
              <w:ind w:left="78" w:right="132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Выполнять арифметические действия с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десятичными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дробями;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выполнять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прикидку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оценку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результата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вычислений;</w:t>
            </w:r>
          </w:p>
          <w:p>
            <w:pPr>
              <w:spacing w:before="2" w:after="0" w:line="266" w:lineRule="auto"/>
              <w:ind w:left="78" w:right="152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Применять свойства арифметических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действий для</w:t>
            </w:r>
            <w:r>
              <w:rPr>
                <w:rFonts w:ascii="Times New Roman" w:hAnsi="Times New Roman" w:eastAsia="Times New Roman" w:cs="Times New Roman"/>
                <w:color w:val="auto"/>
                <w:spacing w:val="-3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рационализации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вычислений;</w:t>
            </w:r>
          </w:p>
          <w:p>
            <w:pPr>
              <w:spacing w:before="1" w:after="0" w:line="266" w:lineRule="auto"/>
              <w:ind w:left="78" w:right="132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Решать текстовые задачи, содержащие дробные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данные,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части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целого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целого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его части; выявлять их сходства и различия;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Моделировать ход решения задачи с помощью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рисунка, схемы, таблицы. Приводить, разбирать,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оценивать различные решения, записи решений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текстовых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задач;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145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Устный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опрос;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Контрольная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работа;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Тестирование;</w:t>
            </w: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0" w:firstLine="0"/>
              <w:jc w:val="left"/>
              <w:rPr>
                <w:color w:val="auto"/>
                <w:position w:val="0"/>
              </w:rPr>
            </w:pPr>
            <w:r>
              <w:fldChar w:fldCharType="begin"/>
            </w:r>
            <w:r>
              <w:instrText xml:space="preserve"> HYPERLINK "https://resh.edu.ru/subject/lesson/719/"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https://resh.edu.ru/subject/lesson/719/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"https://resh.edu.ru/subject/lesson/721/"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https://resh.edu.ru/subject/lesson/721/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"https://resh.edu.ru/subject/lesson/6896/start/236236/"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https://resh.edu.ru/subject/lesson/6896/start/236236/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"https://resh.edu.ru/subject/lesson/6895/start/237507/"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https://resh.edu.ru/subject/lesson/6895/start/237507/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57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Итого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разделу: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38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5499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221E1F"/>
                <w:spacing w:val="-1"/>
                <w:position w:val="0"/>
                <w:sz w:val="15"/>
                <w:shd w:val="clear" w:fill="auto"/>
              </w:rPr>
              <w:t>Раздел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4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1"/>
                <w:position w:val="0"/>
                <w:sz w:val="15"/>
                <w:shd w:val="clear" w:fill="auto"/>
              </w:rPr>
              <w:t>6.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1"/>
                <w:position w:val="0"/>
                <w:sz w:val="15"/>
                <w:shd w:val="clear" w:fill="auto"/>
              </w:rPr>
              <w:t>Наглядная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4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1"/>
                <w:position w:val="0"/>
                <w:sz w:val="15"/>
                <w:shd w:val="clear" w:fill="auto"/>
              </w:rPr>
              <w:t>геометрия.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1"/>
                <w:position w:val="0"/>
                <w:sz w:val="15"/>
                <w:shd w:val="clear" w:fill="auto"/>
              </w:rPr>
              <w:t>Тела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1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1"/>
                <w:position w:val="0"/>
                <w:sz w:val="15"/>
                <w:shd w:val="clear" w:fill="auto"/>
              </w:rPr>
              <w:t>фигуры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1"/>
                <w:position w:val="0"/>
                <w:sz w:val="15"/>
                <w:shd w:val="clear" w:fill="auto"/>
              </w:rPr>
              <w:t>в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1"/>
                <w:position w:val="0"/>
                <w:sz w:val="15"/>
                <w:shd w:val="clear" w:fill="auto"/>
              </w:rPr>
              <w:t>пространстве</w:t>
            </w:r>
          </w:p>
        </w:tc>
      </w:tr>
    </w:tbl>
    <w:p>
      <w:pPr>
        <w:spacing w:before="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15"/>
          <w:shd w:val="clear" w:fill="auto"/>
        </w:rPr>
      </w:pPr>
    </w:p>
    <w:tbl>
      <w:tblPr>
        <w:tblStyle w:val="4"/>
        <w:tblW w:w="0" w:type="auto"/>
        <w:tblInd w:w="121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96"/>
        <w:gridCol w:w="3182"/>
        <w:gridCol w:w="528"/>
        <w:gridCol w:w="1104"/>
        <w:gridCol w:w="1140"/>
        <w:gridCol w:w="804"/>
        <w:gridCol w:w="3686"/>
        <w:gridCol w:w="1237"/>
        <w:gridCol w:w="342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55" w:right="49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6.1.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6" w:right="108" w:firstLine="0"/>
              <w:jc w:val="left"/>
              <w:rPr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221E1F"/>
                <w:spacing w:val="0"/>
                <w:position w:val="0"/>
                <w:sz w:val="15"/>
                <w:shd w:val="clear" w:fill="auto"/>
              </w:rPr>
              <w:t>Многогранники. Изображение</w:t>
            </w:r>
            <w:r>
              <w:rPr>
                <w:rFonts w:ascii="Times New Roman" w:hAnsi="Times New Roman" w:eastAsia="Times New Roman" w:cs="Times New Roman"/>
                <w:color w:val="221E1F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21E1F"/>
                <w:spacing w:val="-1"/>
                <w:position w:val="0"/>
                <w:sz w:val="15"/>
                <w:shd w:val="clear" w:fill="auto"/>
              </w:rPr>
              <w:t>многогранников. Модели пространственных</w:t>
            </w:r>
            <w:r>
              <w:rPr>
                <w:rFonts w:ascii="Times New Roman" w:hAnsi="Times New Roman" w:eastAsia="Times New Roman" w:cs="Times New Roman"/>
                <w:color w:val="221E1F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21E1F"/>
                <w:spacing w:val="0"/>
                <w:position w:val="0"/>
                <w:sz w:val="15"/>
                <w:shd w:val="clear" w:fill="auto"/>
              </w:rPr>
              <w:t>тел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3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64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Распознавать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чертежах,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рисунках,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окружающем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мире прямоугольный параллелепипед, куб,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многогранники, описывать, используя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терминологию, оценивать линейные размеры;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Приводить примеры объектов реального мира,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имеющих форму многогранника, прямоугольного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параллелепипеда,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куба;</w:t>
            </w:r>
          </w:p>
          <w:p>
            <w:pPr>
              <w:spacing w:before="5" w:after="0" w:line="266" w:lineRule="auto"/>
              <w:ind w:left="78" w:right="132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Изображать куб на клетчатой бумаге;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Моделировать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куб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параллелепипед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из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бумаги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прочих материалов, объяснять способ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моделирования;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145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Устный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опрос;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Тестирование;</w:t>
            </w: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8" w:right="0" w:firstLine="0"/>
              <w:jc w:val="left"/>
              <w:rPr>
                <w:spacing w:val="0"/>
                <w:position w:val="0"/>
              </w:rPr>
            </w:pPr>
            <w:r>
              <w:fldChar w:fldCharType="begin"/>
            </w:r>
            <w:r>
              <w:instrText xml:space="preserve"> HYPERLINK "https://hyperlink%20%22http//www.geogebra.org/3d%22www.geogebra.org/3d"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https://</w:t>
            </w:r>
            <w:r>
              <w:rPr>
                <w:rFonts w:ascii="Times New Roman" w:hAnsi="Times New Roman" w:eastAsia="Times New Roman" w:cs="Times New Roman"/>
                <w:vanish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HYPERLINK "https://hyperlink%20%22http//www.geogebra.org/3d%22www.geogebra.org/3d"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www.geogebra.org/3d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fldChar w:fldCharType="end"/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55" w:right="49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6.2.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6" w:right="849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221E1F"/>
                <w:spacing w:val="-1"/>
                <w:position w:val="0"/>
                <w:sz w:val="15"/>
                <w:shd w:val="clear" w:fill="auto"/>
              </w:rPr>
              <w:t>Прямоугольный параллелепипед,</w:t>
            </w:r>
            <w:r>
              <w:rPr>
                <w:rFonts w:ascii="Times New Roman" w:hAnsi="Times New Roman" w:eastAsia="Times New Roman" w:cs="Times New Roman"/>
                <w:color w:val="221E1F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21E1F"/>
                <w:spacing w:val="0"/>
                <w:position w:val="0"/>
                <w:sz w:val="15"/>
                <w:shd w:val="clear" w:fill="auto"/>
              </w:rPr>
              <w:t>куб.</w:t>
            </w:r>
            <w:r>
              <w:rPr>
                <w:rFonts w:ascii="Times New Roman" w:hAnsi="Times New Roman" w:eastAsia="Times New Roman" w:cs="Times New Roman"/>
                <w:color w:val="221E1F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21E1F"/>
                <w:spacing w:val="0"/>
                <w:position w:val="0"/>
                <w:sz w:val="15"/>
                <w:shd w:val="clear" w:fill="auto"/>
              </w:rPr>
              <w:t>Развёртки</w:t>
            </w:r>
            <w:r>
              <w:rPr>
                <w:rFonts w:ascii="Times New Roman" w:hAnsi="Times New Roman" w:eastAsia="Times New Roman" w:cs="Times New Roman"/>
                <w:color w:val="221E1F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21E1F"/>
                <w:spacing w:val="0"/>
                <w:position w:val="0"/>
                <w:sz w:val="15"/>
                <w:shd w:val="clear" w:fill="auto"/>
              </w:rPr>
              <w:t>куба</w:t>
            </w:r>
            <w:r>
              <w:rPr>
                <w:rFonts w:ascii="Times New Roman" w:hAnsi="Times New Roman" w:eastAsia="Times New Roman" w:cs="Times New Roman"/>
                <w:color w:val="221E1F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21E1F"/>
                <w:spacing w:val="0"/>
                <w:position w:val="0"/>
                <w:sz w:val="15"/>
                <w:shd w:val="clear" w:fill="auto"/>
              </w:rPr>
              <w:t>и</w:t>
            </w:r>
          </w:p>
          <w:p>
            <w:pPr>
              <w:spacing w:before="2" w:after="0" w:line="240" w:lineRule="auto"/>
              <w:ind w:left="76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221E1F"/>
                <w:spacing w:val="-1"/>
                <w:position w:val="0"/>
                <w:sz w:val="15"/>
                <w:shd w:val="clear" w:fill="auto"/>
              </w:rPr>
              <w:t>параллелепипеда.</w:t>
            </w:r>
            <w:r>
              <w:rPr>
                <w:rFonts w:ascii="Times New Roman" w:hAnsi="Times New Roman" w:eastAsia="Times New Roman" w:cs="Times New Roman"/>
                <w:color w:val="221E1F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21E1F"/>
                <w:spacing w:val="-1"/>
                <w:position w:val="0"/>
                <w:sz w:val="15"/>
                <w:shd w:val="clear" w:fill="auto"/>
              </w:rPr>
              <w:t>Практическая</w:t>
            </w:r>
            <w:r>
              <w:rPr>
                <w:rFonts w:ascii="Times New Roman" w:hAnsi="Times New Roman" w:eastAsia="Times New Roman" w:cs="Times New Roman"/>
                <w:color w:val="221E1F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21E1F"/>
                <w:spacing w:val="0"/>
                <w:position w:val="0"/>
                <w:sz w:val="15"/>
                <w:shd w:val="clear" w:fill="auto"/>
              </w:rPr>
              <w:t>работа</w:t>
            </w:r>
          </w:p>
          <w:p>
            <w:pPr>
              <w:spacing w:before="19" w:after="0" w:line="240" w:lineRule="auto"/>
              <w:ind w:left="76" w:right="0" w:firstLine="0"/>
              <w:jc w:val="left"/>
              <w:rPr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221E1F"/>
                <w:spacing w:val="0"/>
                <w:position w:val="0"/>
                <w:sz w:val="15"/>
                <w:shd w:val="clear" w:fill="auto"/>
              </w:rPr>
              <w:t>«Развёртка</w:t>
            </w:r>
            <w:r>
              <w:rPr>
                <w:rFonts w:ascii="Times New Roman" w:hAnsi="Times New Roman" w:eastAsia="Times New Roman" w:cs="Times New Roman"/>
                <w:color w:val="221E1F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21E1F"/>
                <w:spacing w:val="0"/>
                <w:position w:val="0"/>
                <w:sz w:val="15"/>
                <w:shd w:val="clear" w:fill="auto"/>
              </w:rPr>
              <w:t>куба».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4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523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Исследовать свойства куба, прямоугольного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параллелепипеда, многогранников, используя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модели;</w:t>
            </w:r>
          </w:p>
          <w:p>
            <w:pPr>
              <w:spacing w:before="2" w:after="0" w:line="266" w:lineRule="auto"/>
              <w:ind w:left="78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Распознавать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изображать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развёртки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куба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параллелепипеда;</w:t>
            </w:r>
          </w:p>
          <w:p>
            <w:pPr>
              <w:spacing w:before="2" w:after="0" w:line="266" w:lineRule="auto"/>
              <w:ind w:left="78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Моделировать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куб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параллелепипед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из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бумаги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прочих материалов, объяснять способ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моделирования;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206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Практическая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работа;</w:t>
            </w: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0" w:firstLine="0"/>
              <w:jc w:val="left"/>
              <w:rPr>
                <w:position w:val="0"/>
              </w:rPr>
            </w:pPr>
            <w:r>
              <w:fldChar w:fldCharType="begin"/>
            </w:r>
            <w:r>
              <w:instrText xml:space="preserve"> HYPERLINK "https://resh.edu.ru/subject/lesson/7731/start/325368/"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https://resh.edu.ru/subject/lesson/7731/start/325368/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"https://hyperlink%20%22http//www.geogebra.org/3d%22www.geogebra.org/3d"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https://</w:t>
            </w:r>
            <w:r>
              <w:rPr>
                <w:rFonts w:ascii="Times New Roman" w:hAnsi="Times New Roman" w:eastAsia="Times New Roman" w:cs="Times New Roman"/>
                <w:vanish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HYPERLINK "https://hyperlink%20%22http//www.geogebra.org/3d%22www.geogebra.org/3d"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www.geogebra.org/3d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fldChar w:fldCharType="end"/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55" w:right="49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6.3.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6" w:right="1135" w:firstLine="0"/>
              <w:jc w:val="left"/>
              <w:rPr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221E1F"/>
                <w:spacing w:val="-1"/>
                <w:position w:val="0"/>
                <w:sz w:val="15"/>
                <w:shd w:val="clear" w:fill="auto"/>
              </w:rPr>
              <w:t>Объём куба, прямоугольного</w:t>
            </w:r>
            <w:r>
              <w:rPr>
                <w:rFonts w:ascii="Times New Roman" w:hAnsi="Times New Roman" w:eastAsia="Times New Roman" w:cs="Times New Roman"/>
                <w:color w:val="221E1F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21E1F"/>
                <w:spacing w:val="0"/>
                <w:position w:val="0"/>
                <w:sz w:val="15"/>
                <w:shd w:val="clear" w:fill="auto"/>
              </w:rPr>
              <w:t>параллелепипеда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2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Находить измерения, вычислять площадь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поверхности; объём куба, прямоугольного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параллелепипеда; исследовать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зависимость объёма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куба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от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длины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его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ребра,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выдвигать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обосновывать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гипотезу;</w:t>
            </w:r>
          </w:p>
          <w:p>
            <w:pPr>
              <w:spacing w:before="4" w:after="0" w:line="266" w:lineRule="auto"/>
              <w:ind w:left="78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Наблюдать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проводить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аналогии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между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понятиями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площади и объёма, периметра и площади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поверхности;</w:t>
            </w:r>
          </w:p>
          <w:p>
            <w:pPr>
              <w:spacing w:before="1" w:after="0" w:line="240" w:lineRule="auto"/>
              <w:ind w:left="78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Решать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задачи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из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реальной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жизни;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145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Устный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опрос;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Контрольная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работа;</w:t>
            </w: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59" w:firstLine="0"/>
              <w:jc w:val="both"/>
              <w:rPr>
                <w:position w:val="0"/>
              </w:rPr>
            </w:pPr>
            <w:r>
              <w:fldChar w:fldCharType="begin"/>
            </w:r>
            <w:r>
              <w:instrText xml:space="preserve"> HYPERLINK "https://resh.edu.ru/subject/lesson/7730/start/272360/"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https://resh.edu.ru/subject/lesson/7730/start/272360/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"https://resh.edu.ru/subject/lesson/7753/start/234820/"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t>https://resh.edu.ru/subject/lesson/7753/start/234820/</w:t>
            </w:r>
            <w:r>
              <w:rPr>
                <w:rFonts w:ascii="Times New Roman" w:hAnsi="Times New Roman" w:eastAsia="Times New Roman" w:cs="Times New Roman"/>
                <w:color w:val="0000FF"/>
                <w:spacing w:val="-1"/>
                <w:position w:val="0"/>
                <w:sz w:val="15"/>
                <w:u w:val="single"/>
                <w:shd w:val="clear" w:fill="auto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fldChar w:fldCharType="begin"/>
            </w:r>
            <w:r>
              <w:instrText xml:space="preserve"> HYPERLINK "https://hyperlink%20%22http//www.geogebra.org/3d%22www.geogebra.org/3d" \h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https://</w:t>
            </w:r>
            <w:r>
              <w:rPr>
                <w:rFonts w:ascii="Times New Roman" w:hAnsi="Times New Roman" w:eastAsia="Times New Roman" w:cs="Times New Roman"/>
                <w:vanish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HYPERLINK "https://hyperlink%20%22http//www.geogebra.org/3d%22www.geogebra.org/3d"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t>www.geogebra.org/3d</w:t>
            </w:r>
            <w:r>
              <w:rPr>
                <w:rFonts w:ascii="Times New Roman" w:hAnsi="Times New Roman" w:eastAsia="Times New Roman" w:cs="Times New Roman"/>
                <w:color w:val="0000FF"/>
                <w:spacing w:val="0"/>
                <w:position w:val="0"/>
                <w:sz w:val="15"/>
                <w:u w:val="single"/>
                <w:shd w:val="clear" w:fill="auto"/>
              </w:rPr>
              <w:fldChar w:fldCharType="end"/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57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Итого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разделу: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9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84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15"/>
                <w:shd w:val="clear" w:fill="auto"/>
              </w:rPr>
              <w:t>Раздел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15"/>
                <w:shd w:val="clear" w:fill="auto"/>
              </w:rPr>
              <w:t>7.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1"/>
                <w:position w:val="0"/>
                <w:sz w:val="15"/>
                <w:shd w:val="clear" w:fill="auto"/>
              </w:rPr>
              <w:t>Повторение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1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221E1F"/>
                <w:spacing w:val="-1"/>
                <w:position w:val="0"/>
                <w:sz w:val="15"/>
                <w:shd w:val="clear" w:fill="auto"/>
              </w:rPr>
              <w:t>обобщение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55" w:right="49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7.1.</w:t>
            </w:r>
          </w:p>
        </w:tc>
        <w:tc>
          <w:tcPr>
            <w:tcW w:w="3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6" w:right="308" w:firstLine="0"/>
              <w:jc w:val="left"/>
              <w:rPr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221E1F"/>
                <w:spacing w:val="-1"/>
                <w:position w:val="0"/>
                <w:sz w:val="15"/>
                <w:shd w:val="clear" w:fill="auto"/>
              </w:rPr>
              <w:t>Повторение</w:t>
            </w:r>
            <w:r>
              <w:rPr>
                <w:rFonts w:ascii="Times New Roman" w:hAnsi="Times New Roman" w:eastAsia="Times New Roman" w:cs="Times New Roman"/>
                <w:color w:val="221E1F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21E1F"/>
                <w:spacing w:val="0"/>
                <w:position w:val="0"/>
                <w:sz w:val="15"/>
                <w:shd w:val="clear" w:fill="auto"/>
              </w:rPr>
              <w:t>основных</w:t>
            </w:r>
            <w:r>
              <w:rPr>
                <w:rFonts w:ascii="Times New Roman" w:hAnsi="Times New Roman" w:eastAsia="Times New Roman" w:cs="Times New Roman"/>
                <w:color w:val="221E1F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21E1F"/>
                <w:spacing w:val="0"/>
                <w:position w:val="0"/>
                <w:sz w:val="15"/>
                <w:shd w:val="clear" w:fill="auto"/>
              </w:rPr>
              <w:t>понятий</w:t>
            </w:r>
            <w:r>
              <w:rPr>
                <w:rFonts w:ascii="Times New Roman" w:hAnsi="Times New Roman" w:eastAsia="Times New Roman" w:cs="Times New Roman"/>
                <w:color w:val="221E1F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21E1F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221E1F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21E1F"/>
                <w:spacing w:val="0"/>
                <w:position w:val="0"/>
                <w:sz w:val="15"/>
                <w:shd w:val="clear" w:fill="auto"/>
              </w:rPr>
              <w:t>методов</w:t>
            </w:r>
            <w:r>
              <w:rPr>
                <w:rFonts w:ascii="Times New Roman" w:hAnsi="Times New Roman" w:eastAsia="Times New Roman" w:cs="Times New Roman"/>
                <w:color w:val="221E1F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21E1F"/>
                <w:spacing w:val="0"/>
                <w:position w:val="0"/>
                <w:sz w:val="15"/>
                <w:shd w:val="clear" w:fill="auto"/>
              </w:rPr>
              <w:t>курса</w:t>
            </w:r>
            <w:r>
              <w:rPr>
                <w:rFonts w:ascii="Times New Roman" w:hAnsi="Times New Roman" w:eastAsia="Times New Roman" w:cs="Times New Roman"/>
                <w:color w:val="221E1F"/>
                <w:spacing w:val="-4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21E1F"/>
                <w:spacing w:val="0"/>
                <w:position w:val="0"/>
                <w:sz w:val="15"/>
                <w:shd w:val="clear" w:fill="auto"/>
              </w:rPr>
              <w:t>5</w:t>
            </w:r>
            <w:r>
              <w:rPr>
                <w:rFonts w:ascii="Times New Roman" w:hAnsi="Times New Roman" w:eastAsia="Times New Roman" w:cs="Times New Roman"/>
                <w:color w:val="221E1F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21E1F"/>
                <w:spacing w:val="0"/>
                <w:position w:val="0"/>
                <w:sz w:val="15"/>
                <w:shd w:val="clear" w:fill="auto"/>
              </w:rPr>
              <w:t>класса,</w:t>
            </w:r>
            <w:r>
              <w:rPr>
                <w:rFonts w:ascii="Times New Roman" w:hAnsi="Times New Roman" w:eastAsia="Times New Roman" w:cs="Times New Roman"/>
                <w:color w:val="221E1F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21E1F"/>
                <w:spacing w:val="0"/>
                <w:position w:val="0"/>
                <w:sz w:val="15"/>
                <w:shd w:val="clear" w:fill="auto"/>
              </w:rPr>
              <w:t>обобщение</w:t>
            </w:r>
            <w:r>
              <w:rPr>
                <w:rFonts w:ascii="Times New Roman" w:hAnsi="Times New Roman" w:eastAsia="Times New Roman" w:cs="Times New Roman"/>
                <w:color w:val="221E1F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221E1F"/>
                <w:spacing w:val="0"/>
                <w:position w:val="0"/>
                <w:sz w:val="15"/>
                <w:shd w:val="clear" w:fill="auto"/>
              </w:rPr>
              <w:t>знаний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10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181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Вычислять значения выражений, содержащих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натуральные числа, обыкновенные и десятичные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дроби, выполнять преобразования чисел;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Выбирать способ сравнения чисел, вычислений,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применять свойства арифметических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действий для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рационализации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вычислений;</w:t>
            </w:r>
          </w:p>
          <w:p>
            <w:pPr>
              <w:spacing w:before="4" w:after="0" w:line="266" w:lineRule="auto"/>
              <w:ind w:left="78" w:right="51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 xml:space="preserve">Осуществлять самоконтроль выполняемых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действий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самопроверку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результата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вычислений;</w:t>
            </w:r>
          </w:p>
          <w:p>
            <w:pPr>
              <w:spacing w:before="1" w:after="0" w:line="266" w:lineRule="auto"/>
              <w:ind w:left="78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Решать задачи из реальной жизни, применять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математические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знания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для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решения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задач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из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других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учебных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предметов;</w:t>
            </w:r>
          </w:p>
          <w:p>
            <w:pPr>
              <w:spacing w:before="2" w:after="0" w:line="266" w:lineRule="auto"/>
              <w:ind w:left="78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Решать задачи разными способами, сравнивать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способы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решения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задачи,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выбирать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рациональный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способ;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8" w:right="145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15"/>
                <w:shd w:val="clear" w:fill="auto"/>
              </w:rPr>
              <w:t xml:space="preserve">Устный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опрос;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Письменный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Контрольная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работа;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Диктант;</w:t>
            </w:r>
          </w:p>
        </w:tc>
        <w:tc>
          <w:tcPr>
            <w:tcW w:w="34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57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Итого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разделу: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10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914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357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66" w:lineRule="auto"/>
              <w:ind w:left="76" w:right="1007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ОБЩЕЕ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15"/>
                <w:shd w:val="clear" w:fill="auto"/>
              </w:rPr>
              <w:t>КОЛИЧЕСТВО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ЧАСОВ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ПО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position w:val="0"/>
                <w:sz w:val="15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ПРОГРАММЕ</w:t>
            </w:r>
          </w:p>
        </w:tc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170</w:t>
            </w:r>
          </w:p>
        </w:tc>
        <w:tc>
          <w:tcPr>
            <w:tcW w:w="1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9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64" w:after="0" w:line="240" w:lineRule="auto"/>
              <w:ind w:left="77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15"/>
                <w:shd w:val="clear" w:fill="auto"/>
              </w:rPr>
              <w:t>0</w:t>
            </w:r>
          </w:p>
        </w:tc>
        <w:tc>
          <w:tcPr>
            <w:tcW w:w="914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>
      <w:pPr>
        <w:spacing w:before="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14"/>
          <w:shd w:val="clear" w:fill="auto"/>
        </w:rPr>
      </w:pPr>
    </w:p>
    <w:p>
      <w:pPr>
        <w:spacing w:before="4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17"/>
          <w:shd w:val="clear" w:fill="auto"/>
        </w:rPr>
      </w:pPr>
    </w:p>
    <w:p>
      <w:pPr>
        <w:spacing w:before="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17"/>
          <w:shd w:val="clear" w:fill="auto"/>
        </w:rPr>
      </w:pPr>
    </w:p>
    <w:p>
      <w:pPr>
        <w:spacing w:before="66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ПОУРОЧНОЕ</w:t>
      </w:r>
      <w:r>
        <w:rPr>
          <w:rFonts w:ascii="Times New Roman" w:hAnsi="Times New Roman" w:eastAsia="Times New Roman" w:cs="Times New Roman"/>
          <w:b/>
          <w:color w:val="auto"/>
          <w:spacing w:val="-10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ПЛАНИРОВАНИЕ</w:t>
      </w:r>
    </w:p>
    <w:p>
      <w:pPr>
        <w:spacing w:before="2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14"/>
          <w:shd w:val="clear" w:fill="auto"/>
        </w:rPr>
      </w:pPr>
    </w:p>
    <w:tbl>
      <w:tblPr>
        <w:tblStyle w:val="4"/>
        <w:tblW w:w="0" w:type="auto"/>
        <w:tblInd w:w="121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76"/>
        <w:gridCol w:w="3601"/>
        <w:gridCol w:w="732"/>
        <w:gridCol w:w="1620"/>
        <w:gridCol w:w="1668"/>
        <w:gridCol w:w="1164"/>
        <w:gridCol w:w="118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121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№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п/п</w:t>
            </w:r>
          </w:p>
        </w:tc>
        <w:tc>
          <w:tcPr>
            <w:tcW w:w="360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Тема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урока</w:t>
            </w:r>
          </w:p>
        </w:tc>
        <w:tc>
          <w:tcPr>
            <w:tcW w:w="402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Количество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часов</w:t>
            </w:r>
          </w:p>
        </w:tc>
        <w:tc>
          <w:tcPr>
            <w:tcW w:w="116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7" w:right="57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Дата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24"/>
                <w:shd w:val="clear" w:fill="auto"/>
              </w:rPr>
              <w:t>изучения</w:t>
            </w:r>
          </w:p>
        </w:tc>
        <w:tc>
          <w:tcPr>
            <w:tcW w:w="118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8" w:right="42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Виды,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формы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контроля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360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всего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58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24"/>
                <w:shd w:val="clear" w:fill="auto"/>
              </w:rPr>
              <w:t>контрольные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работы</w:t>
            </w: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7" w:right="5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24"/>
                <w:shd w:val="clear" w:fill="auto"/>
              </w:rPr>
              <w:t>практические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работы</w:t>
            </w:r>
          </w:p>
        </w:tc>
        <w:tc>
          <w:tcPr>
            <w:tcW w:w="116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184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Натуральные числа. Десятичная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системасчисления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2.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Римская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нумерация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3.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Ряд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натуральных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чисел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4.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Число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0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5.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Шкалы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координаты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6.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9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Изображение натуральных чисел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точками на координатной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(числовой)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прямой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7.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9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Изображение натуральных чисел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точками на координатной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(числовой)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прямой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8.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Сравнение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натуральных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чисел.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9.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448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Способы сравнения. Решение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задач с практическим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содержанием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10.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Округление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натуральных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чисел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11.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184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Округление натуральных чисел.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Решение задач с практическим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содержанием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12.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177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Сложение натуральных чисел.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Компоненты действия, связь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между ними. Свойства нуля при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сложении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13.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915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Сложение многозначных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натуральных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чисел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14.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908" w:firstLine="0"/>
              <w:jc w:val="left"/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Вычитание как действие,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обратное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сложению.</w:t>
            </w:r>
          </w:p>
          <w:p>
            <w:pPr>
              <w:spacing w:before="0" w:after="0" w:line="292" w:lineRule="auto"/>
              <w:ind w:left="76" w:right="544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Компоненты действия, связь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между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ними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15.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805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Вычитание многозначных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натуральных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чисел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>
      <w:pPr>
        <w:spacing w:before="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Style w:val="4"/>
        <w:tblW w:w="0" w:type="auto"/>
        <w:tblInd w:w="121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76"/>
        <w:gridCol w:w="3601"/>
        <w:gridCol w:w="732"/>
        <w:gridCol w:w="1620"/>
        <w:gridCol w:w="1668"/>
        <w:gridCol w:w="1164"/>
        <w:gridCol w:w="118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16.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196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Умножение натуральных чисел.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Компоненты действия, связь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между ними. Свойства нуля и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единицы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при умножении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17.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745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Умножение многозначных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натуральных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чисел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18.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745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Умножение многозначных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натуральных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чисел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19.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205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Деление как действие, обратное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умножению. Компоненты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действия,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связь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между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ними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20.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Деление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многозначных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чисел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21.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Деление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многозначных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чисел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22.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730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Решение текстовых задач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арифметическим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9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способом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23.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1069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Переместительное и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сочетательное свойства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сложения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умножения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24.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543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Распределительное свойство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умножения относительно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сложения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25.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186" w:firstLine="0"/>
              <w:jc w:val="both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Решение задач и упражнений на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применение свойств сложения и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умножения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26.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742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Подготовка к контрольной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7"/>
                <w:position w:val="0"/>
                <w:sz w:val="24"/>
                <w:shd w:val="clear" w:fill="auto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работе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27.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Контрольная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работа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№1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28.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Деление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с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остатком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29.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457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Деление с остатком. Решение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задач с практическим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содержанием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30.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Делители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кратные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числа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31.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Простые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составные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числа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32.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435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Разложение числа на простые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множители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33.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Признаки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делимости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на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2,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5,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10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34.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Признаки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делимости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на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2,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5,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10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>
      <w:pPr>
        <w:spacing w:before="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Style w:val="4"/>
        <w:tblW w:w="0" w:type="auto"/>
        <w:tblInd w:w="121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76"/>
        <w:gridCol w:w="3601"/>
        <w:gridCol w:w="732"/>
        <w:gridCol w:w="1620"/>
        <w:gridCol w:w="1668"/>
        <w:gridCol w:w="1164"/>
        <w:gridCol w:w="118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35.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Признаки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делимости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на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3,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9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36.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Признаки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делимости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на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3,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9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37.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1062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Степень с натуральным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показателем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38.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Квадрат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куб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числа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39.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Квадрат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куб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числа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40.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238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Числовые выражения. Чтение и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составление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41.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773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Преобразование числовых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выражений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42.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303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Порядок выполнения действий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при вычислении значения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числового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выражения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43.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Контрольная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работа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№2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44.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479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Наглядные представленияо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фигурах на плоскости: точка.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прямая.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Луч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отрезок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45.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Ломаная.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Длина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ломаной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46.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535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Длина отрезка. Метрические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единицы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длины.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47.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Измерение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длины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отрезков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48.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Окружность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круг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49.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346" w:firstLine="0"/>
              <w:jc w:val="left"/>
              <w:rPr>
                <w:b/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Практическая работа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“Построение конфигураций из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частей прямой, окружности на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нелинованой и клетчатой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бумаге”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7" w:right="0" w:firstLine="0"/>
              <w:jc w:val="left"/>
              <w:rPr>
                <w:b/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50.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Угол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51.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914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Прямой, острый, тупой и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развёрнутый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углы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52.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157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Измерение и построение углов с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помощью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транспортира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53.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157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Измерение и построение углов с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помощью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транспортира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54.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49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Практическая работа “Измерение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построение углов”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7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>
      <w:pPr>
        <w:spacing w:before="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</w:p>
    <w:tbl>
      <w:tblPr>
        <w:tblStyle w:val="4"/>
        <w:tblW w:w="0" w:type="auto"/>
        <w:tblInd w:w="121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76"/>
        <w:gridCol w:w="3601"/>
        <w:gridCol w:w="732"/>
        <w:gridCol w:w="1620"/>
        <w:gridCol w:w="1668"/>
        <w:gridCol w:w="1164"/>
        <w:gridCol w:w="118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55.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Контрольная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работа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56.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245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Обыкновенные дроби.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Представление о дроби как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способе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записи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части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величины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57.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821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Практические задачи,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содержащие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доли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дроби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58.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517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Правильные и неправильные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дроби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59.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62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Изображение обыкновенных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 точками на координатной</w:t>
            </w:r>
            <w:r>
              <w:rPr>
                <w:rFonts w:ascii="Times New Roman" w:hAnsi="Times New Roman" w:eastAsia="Times New Roman" w:cs="Times New Roman"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прямой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60.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Основное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свойство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дроби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61.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593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Приведение дроби к новому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знаменателю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62.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593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Приведение дроби к новому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знаменателю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63.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Сокращение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64.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Сокращение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65.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81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Решение текстовых задач,</w:t>
            </w:r>
            <w:r>
              <w:rPr>
                <w:rFonts w:ascii="Times New Roman" w:hAnsi="Times New Roman" w:eastAsia="Times New Roman" w:cs="Times New Roman"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содержащих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дроби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66.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Сравнение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67.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Сравнение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68.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597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Сравнение дробей. Решение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задач с практическим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содержанием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69.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597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Сравнение дробей. Решение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задач с практическим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содержанием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70.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Смешанная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дробь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71.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52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Представление смешанной дроби</w:t>
            </w:r>
            <w:r>
              <w:rPr>
                <w:rFonts w:ascii="Times New Roman" w:hAnsi="Times New Roman" w:eastAsia="Times New Roman" w:cs="Times New Roman"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в виде неправильной дроби и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выделение целой части числа из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неправильной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дроби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72.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418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Сложение и вычитание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обыкновенных дробей (с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одинаковыми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знаменателями)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>
      <w:pPr>
        <w:spacing w:before="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</w:p>
    <w:tbl>
      <w:tblPr>
        <w:tblStyle w:val="4"/>
        <w:tblW w:w="0" w:type="auto"/>
        <w:tblInd w:w="121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76"/>
        <w:gridCol w:w="3601"/>
        <w:gridCol w:w="732"/>
        <w:gridCol w:w="1620"/>
        <w:gridCol w:w="1668"/>
        <w:gridCol w:w="1164"/>
        <w:gridCol w:w="118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73.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348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Сложение и вычитание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обыкновенных дробей (с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одинаковыми знаменателями).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Решение текстовых задач,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содержащих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дроби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74.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922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Сложение и вычитание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обыкновенных дробей (с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разными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знаменателями)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75.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922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Сложение и вычитание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обыкновенных дробей (с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разными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знаменателями)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76.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922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Сложение и вычитание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обыкновенных дробей (с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разными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знаменателями)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77.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81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Сложение и вычитание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обыкновенных дробей (с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разными знаменателями).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Решение текстовых задач,</w:t>
            </w:r>
            <w:r>
              <w:rPr>
                <w:rFonts w:ascii="Times New Roman" w:hAnsi="Times New Roman" w:eastAsia="Times New Roman" w:cs="Times New Roman"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содержащих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дроби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78.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1107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Сложение и вычитание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смешанных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79.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1107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Сложение и вычитание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смешанных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80.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1107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Сложение и вычитание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смешанных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81.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Контрольная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работа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82.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57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Умножение обыкновенной дроби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на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натуральное число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83.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57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Умножение обыкновенной дроби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на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натуральное число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84.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697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Умножение обыкновенных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85.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697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Умножение обыкновенных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86.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642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Умножение обыкновенных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дробей. Решение текстовых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задач, содержащих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обыкновенные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дроби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>
      <w:pPr>
        <w:spacing w:before="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</w:p>
    <w:tbl>
      <w:tblPr>
        <w:tblStyle w:val="4"/>
        <w:tblW w:w="0" w:type="auto"/>
        <w:tblInd w:w="121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76"/>
        <w:gridCol w:w="3601"/>
        <w:gridCol w:w="732"/>
        <w:gridCol w:w="1620"/>
        <w:gridCol w:w="1668"/>
        <w:gridCol w:w="1164"/>
        <w:gridCol w:w="118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87.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378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Умножение обыкновенных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дробей. Числовые выражения,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содержащие умножение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обыкновенных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88.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Взаимно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обратные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дроби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89.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108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Деление обыкновенной дроби на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натуральное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число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90.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Деление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обыкновенных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91.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Деление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обыкновенных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92.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1217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Умножение и деление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смешанных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93.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588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Арифметические действия с</w:t>
            </w:r>
            <w:r>
              <w:rPr>
                <w:rFonts w:ascii="Times New Roman" w:hAnsi="Times New Roman" w:eastAsia="Times New Roman" w:cs="Times New Roman"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обыкновенными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дробями.</w:t>
            </w:r>
          </w:p>
          <w:p>
            <w:pPr>
              <w:spacing w:before="0" w:after="0" w:line="292" w:lineRule="auto"/>
              <w:ind w:left="76" w:right="943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Решение практических и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прикладных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задач.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94.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части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от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целого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95.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части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от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целого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96.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целого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по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его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части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97.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Нахождение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целого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по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его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части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98.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642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Решение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основных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задач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на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дроби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99.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642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Решение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основных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задач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на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дроби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100.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422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Применение букв для записи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математических выражений и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предложений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101.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422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Применение букв для записи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математических выражений и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предложений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102.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962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Числовые и буквенные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выражения, содержащие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обыкновенные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дроби.</w:t>
            </w:r>
          </w:p>
          <w:p>
            <w:pPr>
              <w:spacing w:before="0" w:after="0" w:line="274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Упрощение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выражений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103.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Контрольная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работа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104.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621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Наглядные представления о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фигурах на плоскости: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многоугольник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>
      <w:pPr>
        <w:spacing w:before="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</w:p>
    <w:tbl>
      <w:tblPr>
        <w:tblStyle w:val="4"/>
        <w:tblW w:w="0" w:type="auto"/>
        <w:tblInd w:w="121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76"/>
        <w:gridCol w:w="3601"/>
        <w:gridCol w:w="732"/>
        <w:gridCol w:w="1620"/>
        <w:gridCol w:w="1668"/>
        <w:gridCol w:w="1164"/>
        <w:gridCol w:w="118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105.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621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Наглядные представления о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фигурах на плоскости: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четырехугольник,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прямоугольник,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квадрат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106.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Понятие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равенстве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фигур.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107.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23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Практическая работа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“Изображение фигур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(прямоугольника и квадрата) в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том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числе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на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клетчатой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бумаге”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7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108.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621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Наглядные представления о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фигурах на плоскости: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треугольник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109.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51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Площадь прямоугольника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(квадрата). Единицы измерения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площади. Использование свойств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сторон и углов прямоугольника,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квадрата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110.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372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Площади многоугольников,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составленных из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прямоугольников, в том числе</w:t>
            </w:r>
            <w:r>
              <w:rPr>
                <w:rFonts w:ascii="Times New Roman" w:hAnsi="Times New Roman" w:eastAsia="Times New Roman" w:cs="Times New Roman"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фигур, изображённых на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клетчатой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бумаге.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111.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372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Площади многоугольников,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составленных из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прямоугольников, в том числе</w:t>
            </w:r>
            <w:r>
              <w:rPr>
                <w:rFonts w:ascii="Times New Roman" w:hAnsi="Times New Roman" w:eastAsia="Times New Roman" w:cs="Times New Roman"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фигур, изображённых на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клетчатой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бумаге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112.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692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Периметр многоугольника,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треугольника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113.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Контрольная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работа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114.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Десятичная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запись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115.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577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Запись и чтение 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116.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431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Представление десятичной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дроби в виде обыкновенной и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наоборот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117.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69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Изображение десятичных дробей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точками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на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числовом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прямой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>
      <w:pPr>
        <w:spacing w:before="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</w:p>
    <w:tbl>
      <w:tblPr>
        <w:tblStyle w:val="4"/>
        <w:tblW w:w="0" w:type="auto"/>
        <w:tblInd w:w="121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76"/>
        <w:gridCol w:w="3601"/>
        <w:gridCol w:w="732"/>
        <w:gridCol w:w="1620"/>
        <w:gridCol w:w="1668"/>
        <w:gridCol w:w="1164"/>
        <w:gridCol w:w="118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118.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227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Решение практических и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прикладных задач, содержащих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десятичные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дроби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119.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Сравнение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120.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Сравнение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121.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506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Решение прикладных задач с</w:t>
            </w:r>
            <w:r>
              <w:rPr>
                <w:rFonts w:ascii="Times New Roman" w:hAnsi="Times New Roman" w:eastAsia="Times New Roman" w:cs="Times New Roman"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использованием сравнения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122.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Округление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123.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Округление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124.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108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Решение практических и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прикладных задач на округление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125.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1107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Сложение и вычитание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126.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1107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Сложение и вычитание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127.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1107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Сложение и вычитание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128.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352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Решение практических и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прикладных задач с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использованием сложения и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вычитания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129.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79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Умножение десятичной дроби на</w:t>
            </w:r>
            <w:r>
              <w:rPr>
                <w:rFonts w:ascii="Times New Roman" w:hAnsi="Times New Roman" w:eastAsia="Times New Roman" w:cs="Times New Roman"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10,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100, 1000 и т.д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130.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79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Умножение десятичной дроби на</w:t>
            </w:r>
            <w:r>
              <w:rPr>
                <w:rFonts w:ascii="Times New Roman" w:hAnsi="Times New Roman" w:eastAsia="Times New Roman" w:cs="Times New Roman"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0,1,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0,01, 0,001 и т.д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131.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Умножение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132.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Умножение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133.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175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Умножение десятичных дробей.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Решение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текстовых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задач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134.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319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Деление десятичной дробей на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10,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100, 1000 и т.д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135.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319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Деление десятичной дробей на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0,1,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0,01, 0,001 и т.д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136.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286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Деление десятичных дробей на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натуральное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число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>
      <w:pPr>
        <w:spacing w:before="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</w:p>
    <w:tbl>
      <w:tblPr>
        <w:tblStyle w:val="4"/>
        <w:tblW w:w="0" w:type="auto"/>
        <w:tblInd w:w="121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76"/>
        <w:gridCol w:w="3601"/>
        <w:gridCol w:w="732"/>
        <w:gridCol w:w="1620"/>
        <w:gridCol w:w="1668"/>
        <w:gridCol w:w="1164"/>
        <w:gridCol w:w="118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137.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286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Деление десятичных дробей на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натуральное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число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138.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Деление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139.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Деление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140.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Деление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141.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943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Решение практических и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прикладных задач с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использованием деления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142.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81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Решение текстовых задач,</w:t>
            </w:r>
            <w:r>
              <w:rPr>
                <w:rFonts w:ascii="Times New Roman" w:hAnsi="Times New Roman" w:eastAsia="Times New Roman" w:cs="Times New Roman"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содержащих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дроби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143.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81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Решение текстовых задач,</w:t>
            </w:r>
            <w:r>
              <w:rPr>
                <w:rFonts w:ascii="Times New Roman" w:hAnsi="Times New Roman" w:eastAsia="Times New Roman" w:cs="Times New Roman"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содержащих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дроби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144.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456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Решение задач нанахождение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дроби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от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числа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145.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456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Решение задач нанахождение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дроби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от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числа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146.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456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Решение задач нанахождение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числа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позначению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его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дроби.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147.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456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Решение задач нанахождение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числа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позначению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его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дроби.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148.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Решение практических и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прикладных задач с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использованием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149.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Решение практических и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прикладных задач с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использованием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150.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Решение практических и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прикладных задач с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использованием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151.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Контрольная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работа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152.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Многогранники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153.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Изображение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многогранников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>
      <w:pPr>
        <w:spacing w:before="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</w:p>
    <w:tbl>
      <w:tblPr>
        <w:tblStyle w:val="4"/>
        <w:tblW w:w="0" w:type="auto"/>
        <w:tblInd w:w="121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76"/>
        <w:gridCol w:w="3601"/>
        <w:gridCol w:w="732"/>
        <w:gridCol w:w="1620"/>
        <w:gridCol w:w="1668"/>
        <w:gridCol w:w="1164"/>
        <w:gridCol w:w="118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154.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484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Создание моделей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многогранников (из бумаги,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проволоки,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пластилина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др.)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155.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6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Прямоугольный параллелепипед,</w:t>
            </w:r>
            <w:r>
              <w:rPr>
                <w:rFonts w:ascii="Times New Roman" w:hAnsi="Times New Roman" w:eastAsia="Times New Roman" w:cs="Times New Roman"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куб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156.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175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Развёртки куба и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>параллелепипеда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157.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378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Практическая работа по теме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“Развертка параллелепипеда и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куба"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7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158.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184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Практическая работа по теме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“Площадь поверхности куба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и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прямоугольного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параллелепипеда”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7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159.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86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Объём прямоугольного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параллелепипеда, куба. Единицы</w:t>
            </w:r>
            <w:r>
              <w:rPr>
                <w:rFonts w:ascii="Times New Roman" w:hAnsi="Times New Roman" w:eastAsia="Times New Roman" w:cs="Times New Roman"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измерения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объёма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160.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Контрольная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работа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161.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833" w:firstLine="0"/>
              <w:jc w:val="both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Повторение и обобщение.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Действия с натуральными</w:t>
            </w:r>
            <w:r>
              <w:rPr>
                <w:rFonts w:ascii="Times New Roman" w:hAnsi="Times New Roman" w:eastAsia="Times New Roman" w:cs="Times New Roman"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числами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162.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333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Повторение и обобщение.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Числовые и буквенные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выражения, порядок действий,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использование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скобок.</w:t>
            </w:r>
          </w:p>
          <w:p>
            <w:pPr>
              <w:spacing w:before="0" w:after="0" w:line="274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Упрощение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выражений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163.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184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Повторение и обобщение.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Округление натуральных чисел,</w:t>
            </w:r>
            <w:r>
              <w:rPr>
                <w:rFonts w:ascii="Times New Roman" w:hAnsi="Times New Roman" w:eastAsia="Times New Roman" w:cs="Times New Roman"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164.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821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Повторение и обобщение.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Обыкновенные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дроби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165.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378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Повторение и обобщение.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Решение текстовых задач,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содержащих дроби. Основные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задачи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на дроби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166.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575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Повторение и обобщение.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Решение текстовых задач на</w:t>
            </w:r>
            <w:r>
              <w:rPr>
                <w:rFonts w:ascii="Times New Roman" w:hAnsi="Times New Roman" w:eastAsia="Times New Roman" w:cs="Times New Roman"/>
                <w:color w:val="auto"/>
                <w:spacing w:val="-58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движение,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покупки,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работу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>
      <w:pPr>
        <w:spacing w:before="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</w:p>
    <w:tbl>
      <w:tblPr>
        <w:tblStyle w:val="4"/>
        <w:tblW w:w="0" w:type="auto"/>
        <w:tblInd w:w="121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76"/>
        <w:gridCol w:w="3601"/>
        <w:gridCol w:w="732"/>
        <w:gridCol w:w="1620"/>
        <w:gridCol w:w="1668"/>
        <w:gridCol w:w="1164"/>
        <w:gridCol w:w="118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167.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821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Повторение и обобщение.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Сложение и вычитание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168.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821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Повторение и обобщение.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Умножение и деление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десятичных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дробей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169.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642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Повторение и обобщение.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Решение текстовых задач c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практическим</w:t>
            </w:r>
            <w:r>
              <w:rPr>
                <w:rFonts w:ascii="Times New Roman" w:hAnsi="Times New Roman" w:eastAsia="Times New Roman" w:cs="Times New Roman"/>
                <w:color w:val="auto"/>
                <w:spacing w:val="-1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содержанием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56" w:right="4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170.</w:t>
            </w:r>
          </w:p>
        </w:tc>
        <w:tc>
          <w:tcPr>
            <w:tcW w:w="3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642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Повторение и обобщение.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Решение текстовых задач c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практическим</w:t>
            </w:r>
            <w:r>
              <w:rPr>
                <w:rFonts w:ascii="Times New Roman" w:hAnsi="Times New Roman" w:eastAsia="Times New Roman" w:cs="Times New Roman"/>
                <w:color w:val="auto"/>
                <w:spacing w:val="-11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содержанием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417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92" w:lineRule="auto"/>
              <w:ind w:left="76" w:righ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ОБЩЕЕ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КОЛИЧЕСТВО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ЧАСОВ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ПО</w:t>
            </w:r>
            <w:r>
              <w:rPr>
                <w:rFonts w:ascii="Times New Roman" w:hAnsi="Times New Roman" w:eastAsia="Times New Roman" w:cs="Times New Roman"/>
                <w:color w:val="auto"/>
                <w:spacing w:val="-57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ПРОГРАММЕ</w:t>
            </w:r>
          </w:p>
        </w:tc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170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6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8</w:t>
            </w:r>
          </w:p>
        </w:tc>
        <w:tc>
          <w:tcPr>
            <w:tcW w:w="402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>
            <w:pPr>
              <w:spacing w:before="86" w:after="0" w:line="240" w:lineRule="auto"/>
              <w:ind w:left="77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5</w:t>
            </w:r>
          </w:p>
        </w:tc>
      </w:tr>
    </w:tbl>
    <w:p>
      <w:pPr>
        <w:spacing w:before="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</w:p>
    <w:p>
      <w:pPr>
        <w:spacing w:before="66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УЧЕБНО-МЕТОДИЧЕСКОЕ</w:t>
      </w:r>
      <w:r>
        <w:rPr>
          <w:rFonts w:ascii="Times New Roman" w:hAnsi="Times New Roman" w:eastAsia="Times New Roman" w:cs="Times New Roman"/>
          <w:b/>
          <w:color w:val="auto"/>
          <w:spacing w:val="-1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ОБЕСПЕЧЕНИЕ</w:t>
      </w:r>
      <w:r>
        <w:rPr>
          <w:rFonts w:ascii="Times New Roman" w:hAnsi="Times New Roman" w:eastAsia="Times New Roman" w:cs="Times New Roman"/>
          <w:b/>
          <w:color w:val="auto"/>
          <w:spacing w:val="-12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ОБРАЗОВАТЕЛЬНОГО</w:t>
      </w:r>
      <w:r>
        <w:rPr>
          <w:rFonts w:ascii="Times New Roman" w:hAnsi="Times New Roman" w:eastAsia="Times New Roman" w:cs="Times New Roman"/>
          <w:b/>
          <w:color w:val="auto"/>
          <w:spacing w:val="-1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ПРОЦЕССА</w:t>
      </w:r>
    </w:p>
    <w:p>
      <w:pPr>
        <w:spacing w:before="179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ОБЯЗАТЕЛЬНЫЕ</w:t>
      </w:r>
      <w:r>
        <w:rPr>
          <w:rFonts w:ascii="Times New Roman" w:hAnsi="Times New Roman" w:eastAsia="Times New Roman" w:cs="Times New Roman"/>
          <w:b/>
          <w:color w:val="auto"/>
          <w:spacing w:val="-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УЧЕБНЫЕ</w:t>
      </w:r>
      <w:r>
        <w:rPr>
          <w:rFonts w:ascii="Times New Roman" w:hAnsi="Times New Roman" w:eastAsia="Times New Roman" w:cs="Times New Roman"/>
          <w:b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МАТЕРИАЛЫ</w:t>
      </w:r>
      <w:r>
        <w:rPr>
          <w:rFonts w:ascii="Times New Roman" w:hAnsi="Times New Roman" w:eastAsia="Times New Roman" w:cs="Times New Roman"/>
          <w:b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ДЛЯ</w:t>
      </w:r>
      <w:r>
        <w:rPr>
          <w:rFonts w:ascii="Times New Roman" w:hAnsi="Times New Roman" w:eastAsia="Times New Roman" w:cs="Times New Roman"/>
          <w:b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УЧЕНИКА</w:t>
      </w:r>
    </w:p>
    <w:p>
      <w:pPr>
        <w:spacing w:before="156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Введите</w:t>
      </w:r>
      <w:r>
        <w:rPr>
          <w:rFonts w:ascii="Times New Roman" w:hAnsi="Times New Roman" w:eastAsia="Times New Roman" w:cs="Times New Roman"/>
          <w:color w:val="auto"/>
          <w:spacing w:val="-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свой</w:t>
      </w:r>
      <w:r>
        <w:rPr>
          <w:rFonts w:ascii="Times New Roman" w:hAnsi="Times New Roman" w:eastAsia="Times New Roman" w:cs="Times New Roman"/>
          <w:color w:val="auto"/>
          <w:spacing w:val="-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>вариант:</w:t>
      </w:r>
    </w:p>
    <w:p>
      <w:pPr>
        <w:spacing w:before="1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1"/>
          <w:shd w:val="clear" w:fill="auto"/>
        </w:rPr>
      </w:pPr>
    </w:p>
    <w:p>
      <w:pPr>
        <w:spacing w:before="1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МЕТОДИЧЕСКИЕ</w:t>
      </w:r>
      <w:r>
        <w:rPr>
          <w:rFonts w:ascii="Times New Roman" w:hAnsi="Times New Roman" w:eastAsia="Times New Roman" w:cs="Times New Roman"/>
          <w:b/>
          <w:color w:val="auto"/>
          <w:spacing w:val="-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МАТЕРИАЛЫ</w:t>
      </w:r>
      <w:r>
        <w:rPr>
          <w:rFonts w:ascii="Times New Roman" w:hAnsi="Times New Roman" w:eastAsia="Times New Roman" w:cs="Times New Roman"/>
          <w:b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ДЛЯ</w:t>
      </w:r>
      <w:r>
        <w:rPr>
          <w:rFonts w:ascii="Times New Roman" w:hAnsi="Times New Roman" w:eastAsia="Times New Roman" w:cs="Times New Roman"/>
          <w:b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УЧИТЕЛЯ</w:t>
      </w:r>
    </w:p>
    <w:p>
      <w:pPr>
        <w:spacing w:before="1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1"/>
          <w:shd w:val="clear" w:fill="auto"/>
        </w:rPr>
      </w:pPr>
    </w:p>
    <w:p>
      <w:pPr>
        <w:spacing w:before="0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ЦИФРОВЫЕ</w:t>
      </w:r>
      <w:r>
        <w:rPr>
          <w:rFonts w:ascii="Times New Roman" w:hAnsi="Times New Roman" w:eastAsia="Times New Roman" w:cs="Times New Roman"/>
          <w:b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ОБРАЗОВАТЕЛЬНЫЕ</w:t>
      </w:r>
      <w:r>
        <w:rPr>
          <w:rFonts w:ascii="Times New Roman" w:hAnsi="Times New Roman" w:eastAsia="Times New Roman" w:cs="Times New Roman"/>
          <w:b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РЕСУРСЫ</w:t>
      </w:r>
      <w:r>
        <w:rPr>
          <w:rFonts w:ascii="Times New Roman" w:hAnsi="Times New Roman" w:eastAsia="Times New Roman" w:cs="Times New Roman"/>
          <w:b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b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РЕСУРСЫ</w:t>
      </w:r>
      <w:r>
        <w:rPr>
          <w:rFonts w:ascii="Times New Roman" w:hAnsi="Times New Roman" w:eastAsia="Times New Roman" w:cs="Times New Roman"/>
          <w:b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СЕТИ</w:t>
      </w:r>
      <w:r>
        <w:rPr>
          <w:rFonts w:ascii="Times New Roman" w:hAnsi="Times New Roman" w:eastAsia="Times New Roman" w:cs="Times New Roman"/>
          <w:b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ИНТЕРНЕТ</w:t>
      </w:r>
    </w:p>
    <w:p>
      <w:pPr>
        <w:spacing w:before="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</w:pPr>
    </w:p>
    <w:p>
      <w:pPr>
        <w:spacing w:before="66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МАТЕРИАЛЬНО-ТЕХНИЧЕСКОЕ</w:t>
      </w:r>
      <w:r>
        <w:rPr>
          <w:rFonts w:ascii="Times New Roman" w:hAnsi="Times New Roman" w:eastAsia="Times New Roman" w:cs="Times New Roman"/>
          <w:b/>
          <w:color w:val="auto"/>
          <w:spacing w:val="-1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ОБЕСПЕЧЕНИЕ</w:t>
      </w:r>
      <w:r>
        <w:rPr>
          <w:rFonts w:ascii="Times New Roman" w:hAnsi="Times New Roman" w:eastAsia="Times New Roman" w:cs="Times New Roman"/>
          <w:b/>
          <w:color w:val="auto"/>
          <w:spacing w:val="-13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ОБРАЗОВАТЕЛЬНОГО</w:t>
      </w:r>
      <w:r>
        <w:rPr>
          <w:rFonts w:ascii="Times New Roman" w:hAnsi="Times New Roman" w:eastAsia="Times New Roman" w:cs="Times New Roman"/>
          <w:b/>
          <w:color w:val="auto"/>
          <w:spacing w:val="-14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ПРОЦЕССА</w:t>
      </w:r>
    </w:p>
    <w:p>
      <w:pPr>
        <w:spacing w:before="179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УЧЕБНОЕ</w:t>
      </w:r>
      <w:r>
        <w:rPr>
          <w:rFonts w:ascii="Times New Roman" w:hAnsi="Times New Roman" w:eastAsia="Times New Roman" w:cs="Times New Roman"/>
          <w:b/>
          <w:color w:val="auto"/>
          <w:spacing w:val="-9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ОБОРУДОВАНИЕ</w:t>
      </w:r>
    </w:p>
    <w:p>
      <w:pPr>
        <w:spacing w:before="1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1"/>
          <w:shd w:val="clear" w:fill="auto"/>
        </w:rPr>
      </w:pPr>
    </w:p>
    <w:p>
      <w:pPr>
        <w:spacing w:before="0" w:after="0" w:line="240" w:lineRule="auto"/>
        <w:ind w:left="106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ОБОРУДОВАНИЕ</w:t>
      </w:r>
      <w:r>
        <w:rPr>
          <w:rFonts w:ascii="Times New Roman" w:hAnsi="Times New Roman" w:eastAsia="Times New Roman" w:cs="Times New Roman"/>
          <w:b/>
          <w:color w:val="auto"/>
          <w:spacing w:val="-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ДЛЯ</w:t>
      </w:r>
      <w:r>
        <w:rPr>
          <w:rFonts w:ascii="Times New Roman" w:hAnsi="Times New Roman" w:eastAsia="Times New Roman" w:cs="Times New Roman"/>
          <w:b/>
          <w:color w:val="auto"/>
          <w:spacing w:val="-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ПРОВЕДЕНИЯ</w:t>
      </w:r>
      <w:r>
        <w:rPr>
          <w:rFonts w:ascii="Times New Roman" w:hAnsi="Times New Roman" w:eastAsia="Times New Roman" w:cs="Times New Roman"/>
          <w:b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ЛАБОРАТОРНЫХ</w:t>
      </w:r>
      <w:r>
        <w:rPr>
          <w:rFonts w:ascii="Times New Roman" w:hAnsi="Times New Roman" w:eastAsia="Times New Roman" w:cs="Times New Roman"/>
          <w:b/>
          <w:color w:val="auto"/>
          <w:spacing w:val="-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И</w:t>
      </w:r>
      <w:r>
        <w:rPr>
          <w:rFonts w:ascii="Times New Roman" w:hAnsi="Times New Roman" w:eastAsia="Times New Roman" w:cs="Times New Roman"/>
          <w:b/>
          <w:color w:val="auto"/>
          <w:spacing w:val="-7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ПРАКТИЧЕСКИХ</w:t>
      </w:r>
      <w:r>
        <w:rPr>
          <w:rFonts w:ascii="Times New Roman" w:hAnsi="Times New Roman" w:eastAsia="Times New Roman" w:cs="Times New Roman"/>
          <w:b/>
          <w:color w:val="auto"/>
          <w:spacing w:val="-8"/>
          <w:position w:val="0"/>
          <w:sz w:val="24"/>
          <w:shd w:val="clear" w:fill="auto"/>
        </w:rPr>
        <w:t xml:space="preserve">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4"/>
          <w:shd w:val="clear" w:fill="auto"/>
        </w:rPr>
        <w:t>РАБОТ</w:t>
      </w:r>
    </w:p>
    <w:p>
      <w:pPr>
        <w:spacing w:before="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color w:val="auto"/>
          <w:spacing w:val="0"/>
          <w:position w:val="0"/>
          <w:sz w:val="22"/>
          <w:shd w:val="clear" w:fill="auto"/>
        </w:rPr>
      </w:pPr>
    </w:p>
    <w:p>
      <w:pPr>
        <w:spacing w:before="4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17"/>
          <w:shd w:val="clear" w:fill="auto"/>
        </w:rPr>
      </w:pPr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1"/>
      <w:numFmt w:val="bullet"/>
      <w:lvlText w:val="•"/>
      <w:lvlJc w:val="left"/>
    </w:lvl>
  </w:abstractNum>
  <w:abstractNum w:abstractNumId="1">
    <w:nsid w:val="BF205925"/>
    <w:multiLevelType w:val="singleLevel"/>
    <w:tmpl w:val="BF205925"/>
    <w:lvl w:ilvl="0" w:tentative="0">
      <w:start w:val="1"/>
      <w:numFmt w:val="bullet"/>
      <w:lvlText w:val="•"/>
      <w:lvlJc w:val="left"/>
    </w:lvl>
  </w:abstractNum>
  <w:abstractNum w:abstractNumId="2">
    <w:nsid w:val="CF092B84"/>
    <w:multiLevelType w:val="singleLevel"/>
    <w:tmpl w:val="CF092B84"/>
    <w:lvl w:ilvl="0" w:tentative="0">
      <w:start w:val="1"/>
      <w:numFmt w:val="bullet"/>
      <w:lvlText w:val="•"/>
      <w:lvlJc w:val="left"/>
    </w:lvl>
  </w:abstractNum>
  <w:abstractNum w:abstractNumId="3">
    <w:nsid w:val="0053208E"/>
    <w:multiLevelType w:val="singleLevel"/>
    <w:tmpl w:val="0053208E"/>
    <w:lvl w:ilvl="0" w:tentative="0">
      <w:start w:val="1"/>
      <w:numFmt w:val="bullet"/>
      <w:lvlText w:val="•"/>
      <w:lvlJc w:val="left"/>
    </w:lvl>
  </w:abstractNum>
  <w:abstractNum w:abstractNumId="4">
    <w:nsid w:val="0248C179"/>
    <w:multiLevelType w:val="singleLevel"/>
    <w:tmpl w:val="0248C179"/>
    <w:lvl w:ilvl="0" w:tentative="0">
      <w:start w:val="1"/>
      <w:numFmt w:val="bullet"/>
      <w:lvlText w:val="•"/>
      <w:lvlJc w:val="left"/>
    </w:lvl>
  </w:abstractNum>
  <w:abstractNum w:abstractNumId="5">
    <w:nsid w:val="03D62ECE"/>
    <w:multiLevelType w:val="singleLevel"/>
    <w:tmpl w:val="03D62ECE"/>
    <w:lvl w:ilvl="0" w:tentative="0">
      <w:start w:val="1"/>
      <w:numFmt w:val="bullet"/>
      <w:lvlText w:val="•"/>
      <w:lvlJc w:val="left"/>
    </w:lvl>
  </w:abstractNum>
  <w:abstractNum w:abstractNumId="6">
    <w:nsid w:val="25B654F3"/>
    <w:multiLevelType w:val="singleLevel"/>
    <w:tmpl w:val="25B654F3"/>
    <w:lvl w:ilvl="0" w:tentative="0">
      <w:start w:val="1"/>
      <w:numFmt w:val="bullet"/>
      <w:lvlText w:val="•"/>
      <w:lvlJc w:val="left"/>
    </w:lvl>
  </w:abstractNum>
  <w:abstractNum w:abstractNumId="7">
    <w:nsid w:val="59ADCABA"/>
    <w:multiLevelType w:val="singleLevel"/>
    <w:tmpl w:val="59ADCABA"/>
    <w:lvl w:ilvl="0" w:tentative="0">
      <w:start w:val="1"/>
      <w:numFmt w:val="bullet"/>
      <w:lvlText w:val="•"/>
      <w:lvlJc w:val="left"/>
    </w:lvl>
  </w:abstractNum>
  <w:abstractNum w:abstractNumId="8">
    <w:nsid w:val="72183CF9"/>
    <w:multiLevelType w:val="singleLevel"/>
    <w:tmpl w:val="72183CF9"/>
    <w:lvl w:ilvl="0" w:tentative="0">
      <w:start w:val="1"/>
      <w:numFmt w:val="bullet"/>
      <w:lvlText w:val="•"/>
      <w:lvlJc w:val="left"/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documentProtection w:enforcement="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D975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sz w:val="21"/>
      <w:szCs w:val="22"/>
    </w:rPr>
  </w:style>
  <w:style w:type="paragraph" w:styleId="2">
    <w:name w:val="heading 1"/>
    <w:basedOn w:val="1"/>
    <w:next w:val="1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106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table" w:styleId="6">
    <w:name w:val="Table Grid"/>
    <w:basedOn w:val="4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2022-11-21T04:27:55Z</dcterms:created>
  <dc:creator>User</dc:creator>
  <cp:lastModifiedBy>User</cp:lastModifiedBy>
  <dcterms:modified xsi:type="dcterms:W3CDTF">2022-11-21T04:30:49Z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6A7F1AD3D6084BC28716A76796E1B5DC</vt:lpwstr>
  </property>
</Properties>
</file>